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B013C9" w14:textId="77777777" w:rsidR="006143B1" w:rsidRDefault="006143B1" w:rsidP="006143B1">
      <w:pPr>
        <w:pStyle w:val="Heading3"/>
      </w:pPr>
      <w:r>
        <w:t>Opinions on Trump’s Speech</w:t>
      </w:r>
    </w:p>
    <w:p w14:paraId="44F4021A" w14:textId="77777777" w:rsidR="00E42E4C" w:rsidRDefault="000D34E5" w:rsidP="000E2964">
      <w:pPr>
        <w:pStyle w:val="Heading4"/>
      </w:pPr>
      <w:r w:rsidRPr="00417C91">
        <w:rPr>
          <w:highlight w:val="green"/>
        </w:rPr>
        <w:t xml:space="preserve">Trump’s speech was </w:t>
      </w:r>
      <w:r w:rsidR="00457027" w:rsidRPr="00896787">
        <w:rPr>
          <w:highlight w:val="yellow"/>
        </w:rPr>
        <w:t xml:space="preserve">terrible </w:t>
      </w:r>
      <w:r w:rsidR="00457027" w:rsidRPr="00417C91">
        <w:rPr>
          <w:highlight w:val="green"/>
        </w:rPr>
        <w:t xml:space="preserve">— his message is </w:t>
      </w:r>
      <w:r w:rsidR="00457027" w:rsidRPr="00896787">
        <w:rPr>
          <w:highlight w:val="yellow"/>
          <w:u w:val="single"/>
        </w:rPr>
        <w:t>too negative</w:t>
      </w:r>
      <w:r w:rsidR="00457027" w:rsidRPr="00896787">
        <w:rPr>
          <w:highlight w:val="yellow"/>
        </w:rPr>
        <w:t xml:space="preserve"> </w:t>
      </w:r>
      <w:r w:rsidR="00457027" w:rsidRPr="00417C91">
        <w:rPr>
          <w:highlight w:val="green"/>
        </w:rPr>
        <w:t>to win</w:t>
      </w:r>
      <w:r w:rsidRPr="00417C91">
        <w:rPr>
          <w:highlight w:val="green"/>
        </w:rPr>
        <w:t>.</w:t>
      </w:r>
      <w:r>
        <w:t xml:space="preserve"> </w:t>
      </w:r>
    </w:p>
    <w:p w14:paraId="6001717D" w14:textId="77777777" w:rsidR="000E2964" w:rsidRPr="00396F48" w:rsidRDefault="00396F48" w:rsidP="000E2964">
      <w:proofErr w:type="spellStart"/>
      <w:r w:rsidRPr="00417C91">
        <w:rPr>
          <w:rStyle w:val="Style13ptBold"/>
          <w:highlight w:val="green"/>
        </w:rPr>
        <w:t>Begala</w:t>
      </w:r>
      <w:proofErr w:type="spellEnd"/>
      <w:r w:rsidRPr="00417C91">
        <w:rPr>
          <w:rStyle w:val="Style13ptBold"/>
          <w:highlight w:val="green"/>
        </w:rPr>
        <w:t xml:space="preserve"> </w:t>
      </w:r>
      <w:r w:rsidRPr="00896787">
        <w:rPr>
          <w:rStyle w:val="Style13ptBold"/>
          <w:highlight w:val="yellow"/>
        </w:rPr>
        <w:t>16</w:t>
      </w:r>
      <w:r>
        <w:t xml:space="preserve"> — Paul </w:t>
      </w:r>
      <w:proofErr w:type="spellStart"/>
      <w:r>
        <w:t>Begala</w:t>
      </w:r>
      <w:proofErr w:type="spellEnd"/>
      <w:r>
        <w:t xml:space="preserve">, Democratic Strategist and Political Commentator at CNN, former Co-Host of </w:t>
      </w:r>
      <w:r w:rsidRPr="00396F48">
        <w:rPr>
          <w:i/>
        </w:rPr>
        <w:t>Crossfire</w:t>
      </w:r>
      <w:r>
        <w:t xml:space="preserve">—the TV show that inspired the creation of public forum debate, </w:t>
      </w:r>
      <w:r w:rsidR="00E90200">
        <w:t>served in the Bill Clinton campaign and as Counsel to the President during the Clinton Administration, former Research Professor of Government and Public P</w:t>
      </w:r>
      <w:r w:rsidR="00E90200" w:rsidRPr="00E90200">
        <w:t>olicy</w:t>
      </w:r>
      <w:r w:rsidR="00E90200">
        <w:t xml:space="preserve"> and current </w:t>
      </w:r>
      <w:r w:rsidR="000D34E5">
        <w:t>Affiliated Professor of Public P</w:t>
      </w:r>
      <w:r w:rsidR="000D34E5" w:rsidRPr="000D34E5">
        <w:t xml:space="preserve">olicy at </w:t>
      </w:r>
      <w:r w:rsidR="000D34E5">
        <w:t>the</w:t>
      </w:r>
      <w:r w:rsidR="000D34E5" w:rsidRPr="000D34E5">
        <w:t xml:space="preserve"> Public Policy Institute</w:t>
      </w:r>
      <w:r w:rsidR="000D34E5">
        <w:t xml:space="preserve"> at Georgetown University, </w:t>
      </w:r>
      <w:r w:rsidR="00E90200">
        <w:t xml:space="preserve">former </w:t>
      </w:r>
      <w:r w:rsidR="00E90200" w:rsidRPr="00E90200">
        <w:t>Carl E. Sanders Political Leadership Scholar at the Univ</w:t>
      </w:r>
      <w:r w:rsidR="00E90200">
        <w:t xml:space="preserve">ersity of Georgia School of Law, </w:t>
      </w:r>
      <w:r w:rsidR="000D34E5">
        <w:t xml:space="preserve">holds a J.D. from the University of Texas-Austin, </w:t>
      </w:r>
      <w:r w:rsidRPr="00396F48">
        <w:t>2016</w:t>
      </w:r>
      <w:r>
        <w:t xml:space="preserve"> (“Trump's midnight in America,” </w:t>
      </w:r>
      <w:r>
        <w:rPr>
          <w:i/>
        </w:rPr>
        <w:t>CNN</w:t>
      </w:r>
      <w:r>
        <w:t>, July 22</w:t>
      </w:r>
      <w:r w:rsidRPr="00396F48">
        <w:rPr>
          <w:vertAlign w:val="superscript"/>
        </w:rPr>
        <w:t>nd</w:t>
      </w:r>
      <w:r>
        <w:t xml:space="preserve">, Available Online at </w:t>
      </w:r>
      <w:hyperlink r:id="rId7" w:history="1">
        <w:r w:rsidRPr="007D6828">
          <w:rPr>
            <w:rStyle w:val="Hyperlink"/>
          </w:rPr>
          <w:t>http://www.cnn.com/2016/07/22/opinions/trumps-midnight-in-america-begala/</w:t>
        </w:r>
      </w:hyperlink>
      <w:r>
        <w:t>, Accessed 07-22-2016)</w:t>
      </w:r>
    </w:p>
    <w:p w14:paraId="326BC4A4" w14:textId="77777777" w:rsidR="000E2964" w:rsidRDefault="000E2964" w:rsidP="000E2964">
      <w:r w:rsidRPr="00F91759">
        <w:rPr>
          <w:rStyle w:val="StyleUnderline"/>
          <w:highlight w:val="yellow"/>
        </w:rPr>
        <w:t xml:space="preserve">There </w:t>
      </w:r>
      <w:r w:rsidRPr="00CC07B0">
        <w:rPr>
          <w:rStyle w:val="StyleUnderline"/>
          <w:highlight w:val="yellow"/>
        </w:rPr>
        <w:t xml:space="preserve">were two </w:t>
      </w:r>
      <w:r w:rsidRPr="00417C91">
        <w:rPr>
          <w:rStyle w:val="StyleUnderline"/>
          <w:highlight w:val="green"/>
        </w:rPr>
        <w:t xml:space="preserve">enormous problems </w:t>
      </w:r>
      <w:r w:rsidRPr="00CC07B0">
        <w:rPr>
          <w:rStyle w:val="StyleUnderline"/>
          <w:highlight w:val="yellow"/>
        </w:rPr>
        <w:t>with</w:t>
      </w:r>
      <w:r>
        <w:t xml:space="preserve"> Donald </w:t>
      </w:r>
      <w:r w:rsidRPr="00F91759">
        <w:rPr>
          <w:rStyle w:val="StyleUnderline"/>
          <w:highlight w:val="yellow"/>
        </w:rPr>
        <w:t>Trump's speech at the R</w:t>
      </w:r>
      <w:r>
        <w:t xml:space="preserve">epublican </w:t>
      </w:r>
      <w:r w:rsidRPr="00CC07B0">
        <w:rPr>
          <w:rStyle w:val="StyleUnderline"/>
          <w:highlight w:val="yellow"/>
        </w:rPr>
        <w:t>N</w:t>
      </w:r>
      <w:r>
        <w:t xml:space="preserve">ational </w:t>
      </w:r>
      <w:r w:rsidRPr="00F91759">
        <w:rPr>
          <w:rStyle w:val="StyleUnderline"/>
          <w:highlight w:val="yellow"/>
        </w:rPr>
        <w:t>C</w:t>
      </w:r>
      <w:r>
        <w:t xml:space="preserve">onvention: </w:t>
      </w:r>
      <w:r w:rsidRPr="00CC07B0">
        <w:rPr>
          <w:rStyle w:val="StyleUnderline"/>
          <w:highlight w:val="yellow"/>
        </w:rPr>
        <w:t xml:space="preserve">too much darkness, </w:t>
      </w:r>
      <w:r w:rsidRPr="00417C91">
        <w:rPr>
          <w:rStyle w:val="StyleUnderline"/>
          <w:highlight w:val="green"/>
        </w:rPr>
        <w:t>not enough inspirational personal biography</w:t>
      </w:r>
      <w:r>
        <w:t>.</w:t>
      </w:r>
    </w:p>
    <w:p w14:paraId="6B63A78F" w14:textId="77777777" w:rsidR="000E2964" w:rsidRDefault="000E2964" w:rsidP="000E2964">
      <w:proofErr w:type="gramStart"/>
      <w:r w:rsidRPr="00CC07B0">
        <w:rPr>
          <w:rStyle w:val="StyleUnderline"/>
          <w:highlight w:val="yellow"/>
        </w:rPr>
        <w:t xml:space="preserve">First, </w:t>
      </w:r>
      <w:r w:rsidRPr="00CC07B0">
        <w:rPr>
          <w:rStyle w:val="Emphasis"/>
          <w:highlight w:val="yellow"/>
        </w:rPr>
        <w:t>the tone</w:t>
      </w:r>
      <w:r w:rsidRPr="00CC07B0">
        <w:rPr>
          <w:rStyle w:val="StyleUnderline"/>
          <w:highlight w:val="yellow"/>
        </w:rPr>
        <w:t>.</w:t>
      </w:r>
      <w:proofErr w:type="gramEnd"/>
      <w:r w:rsidRPr="00CC07B0">
        <w:rPr>
          <w:rStyle w:val="StyleUnderline"/>
          <w:highlight w:val="yellow"/>
        </w:rPr>
        <w:t xml:space="preserve"> If Trump needs a theme song he should consider</w:t>
      </w:r>
      <w:r w:rsidRPr="000E2964">
        <w:rPr>
          <w:rStyle w:val="StyleUnderline"/>
        </w:rPr>
        <w:t xml:space="preserve"> the opening line of</w:t>
      </w:r>
      <w:r>
        <w:t xml:space="preserve"> Simon &amp; Garfunkel's </w:t>
      </w:r>
      <w:r w:rsidRPr="000E2964">
        <w:rPr>
          <w:rStyle w:val="StyleUnderline"/>
        </w:rPr>
        <w:t>"Sounds of Silence": "</w:t>
      </w:r>
      <w:r w:rsidRPr="00417C91">
        <w:rPr>
          <w:rStyle w:val="Emphasis"/>
          <w:highlight w:val="green"/>
        </w:rPr>
        <w:t xml:space="preserve">Hello darkness my </w:t>
      </w:r>
      <w:r w:rsidRPr="00CC07B0">
        <w:rPr>
          <w:rStyle w:val="Emphasis"/>
          <w:highlight w:val="yellow"/>
        </w:rPr>
        <w:t>old friend</w:t>
      </w:r>
      <w:r w:rsidRPr="000E2964">
        <w:rPr>
          <w:rStyle w:val="StyleUnderline"/>
        </w:rPr>
        <w:t xml:space="preserve">." </w:t>
      </w:r>
      <w:r w:rsidRPr="00CC07B0">
        <w:rPr>
          <w:rStyle w:val="StyleUnderline"/>
          <w:highlight w:val="yellow"/>
        </w:rPr>
        <w:t xml:space="preserve">This was one of the </w:t>
      </w:r>
      <w:r w:rsidRPr="00417C91">
        <w:rPr>
          <w:rStyle w:val="StyleUnderline"/>
          <w:highlight w:val="green"/>
        </w:rPr>
        <w:t>darkest speeches I have ever heard</w:t>
      </w:r>
      <w:r w:rsidRPr="000E2964">
        <w:rPr>
          <w:rStyle w:val="StyleUnderline"/>
        </w:rPr>
        <w:t xml:space="preserve"> from a major party candidate. </w:t>
      </w:r>
      <w:r w:rsidRPr="00CC07B0">
        <w:rPr>
          <w:rStyle w:val="Emphasis"/>
          <w:highlight w:val="yellow"/>
        </w:rPr>
        <w:t>It's midnight in America</w:t>
      </w:r>
      <w:r>
        <w:t>.</w:t>
      </w:r>
    </w:p>
    <w:p w14:paraId="69200CF0" w14:textId="77777777" w:rsidR="000E2964" w:rsidRDefault="000E2964" w:rsidP="000E2964">
      <w:r w:rsidRPr="00CC07B0">
        <w:rPr>
          <w:rStyle w:val="StyleUnderline"/>
          <w:highlight w:val="yellow"/>
        </w:rPr>
        <w:t>Trump is blessed with</w:t>
      </w:r>
      <w:r w:rsidRPr="000E2964">
        <w:rPr>
          <w:rStyle w:val="StyleUnderline"/>
        </w:rPr>
        <w:t xml:space="preserve"> truly </w:t>
      </w:r>
      <w:r w:rsidRPr="00417C91">
        <w:rPr>
          <w:rStyle w:val="StyleUnderline"/>
          <w:highlight w:val="green"/>
        </w:rPr>
        <w:t>impressive children and a gifted wife</w:t>
      </w:r>
      <w:r w:rsidRPr="00CC07B0">
        <w:rPr>
          <w:rStyle w:val="StyleUnderline"/>
          <w:highlight w:val="yellow"/>
        </w:rPr>
        <w:t>; they were the highlight</w:t>
      </w:r>
      <w:r w:rsidRPr="000E2964">
        <w:rPr>
          <w:rStyle w:val="StyleUnderline"/>
        </w:rPr>
        <w:t xml:space="preserve"> of the convention</w:t>
      </w:r>
      <w:r>
        <w:t xml:space="preserve">. Indeed, </w:t>
      </w:r>
      <w:r w:rsidRPr="00CC07B0">
        <w:rPr>
          <w:rStyle w:val="StyleUnderline"/>
          <w:highlight w:val="yellow"/>
        </w:rPr>
        <w:t xml:space="preserve">the only </w:t>
      </w:r>
      <w:r w:rsidRPr="00417C91">
        <w:rPr>
          <w:rStyle w:val="StyleUnderline"/>
          <w:highlight w:val="green"/>
        </w:rPr>
        <w:t xml:space="preserve">person named Trump who gave </w:t>
      </w:r>
      <w:r w:rsidRPr="00CC07B0">
        <w:rPr>
          <w:rStyle w:val="StyleUnderline"/>
          <w:highlight w:val="yellow"/>
        </w:rPr>
        <w:t xml:space="preserve">a lousy speech was The Donald. He </w:t>
      </w:r>
      <w:r w:rsidRPr="00417C91">
        <w:rPr>
          <w:rStyle w:val="StyleUnderline"/>
          <w:highlight w:val="green"/>
        </w:rPr>
        <w:t>failed to build on their strong performances</w:t>
      </w:r>
      <w:r>
        <w:t>.</w:t>
      </w:r>
    </w:p>
    <w:p w14:paraId="0D9D33EC" w14:textId="77777777" w:rsidR="000E2964" w:rsidRDefault="000E2964" w:rsidP="000E2964">
      <w:r>
        <w:t xml:space="preserve">Donald </w:t>
      </w:r>
      <w:r w:rsidRPr="00CC07B0">
        <w:rPr>
          <w:rStyle w:val="StyleUnderline"/>
          <w:highlight w:val="yellow"/>
        </w:rPr>
        <w:t xml:space="preserve">Trump's America is fearful. </w:t>
      </w:r>
      <w:proofErr w:type="gramStart"/>
      <w:r w:rsidRPr="00CC07B0">
        <w:rPr>
          <w:rStyle w:val="StyleUnderline"/>
          <w:highlight w:val="yellow"/>
        </w:rPr>
        <w:t xml:space="preserve">Afraid of </w:t>
      </w:r>
      <w:r w:rsidRPr="00417C91">
        <w:rPr>
          <w:rStyle w:val="StyleUnderline"/>
          <w:highlight w:val="green"/>
        </w:rPr>
        <w:t>crime</w:t>
      </w:r>
      <w:r w:rsidRPr="00CC07B0">
        <w:rPr>
          <w:rStyle w:val="StyleUnderline"/>
          <w:highlight w:val="yellow"/>
        </w:rPr>
        <w:t xml:space="preserve">, afraid of </w:t>
      </w:r>
      <w:r w:rsidRPr="00417C91">
        <w:rPr>
          <w:rStyle w:val="StyleUnderline"/>
          <w:highlight w:val="green"/>
        </w:rPr>
        <w:t>terrorism</w:t>
      </w:r>
      <w:r w:rsidRPr="00CC07B0">
        <w:rPr>
          <w:rStyle w:val="StyleUnderline"/>
          <w:highlight w:val="yellow"/>
        </w:rPr>
        <w:t xml:space="preserve">, afraid of </w:t>
      </w:r>
      <w:r w:rsidRPr="00417C91">
        <w:rPr>
          <w:rStyle w:val="StyleUnderline"/>
          <w:highlight w:val="green"/>
        </w:rPr>
        <w:t>immigrants</w:t>
      </w:r>
      <w:r w:rsidRPr="00CC07B0">
        <w:rPr>
          <w:rStyle w:val="StyleUnderline"/>
          <w:highlight w:val="yellow"/>
        </w:rPr>
        <w:t>.</w:t>
      </w:r>
      <w:proofErr w:type="gramEnd"/>
      <w:r w:rsidRPr="00CC07B0">
        <w:rPr>
          <w:rStyle w:val="StyleUnderline"/>
          <w:highlight w:val="yellow"/>
        </w:rPr>
        <w:t xml:space="preserve"> His America is </w:t>
      </w:r>
      <w:r w:rsidRPr="00417C91">
        <w:rPr>
          <w:rStyle w:val="StyleUnderline"/>
          <w:highlight w:val="green"/>
        </w:rPr>
        <w:t>angry</w:t>
      </w:r>
      <w:r w:rsidRPr="00CC07B0">
        <w:rPr>
          <w:rStyle w:val="StyleUnderline"/>
          <w:highlight w:val="yellow"/>
        </w:rPr>
        <w:t xml:space="preserve">. </w:t>
      </w:r>
      <w:proofErr w:type="gramStart"/>
      <w:r w:rsidRPr="00CC07B0">
        <w:rPr>
          <w:rStyle w:val="StyleUnderline"/>
          <w:highlight w:val="yellow"/>
        </w:rPr>
        <w:t xml:space="preserve">Angry about </w:t>
      </w:r>
      <w:r w:rsidRPr="00417C91">
        <w:rPr>
          <w:rStyle w:val="StyleUnderline"/>
          <w:highlight w:val="green"/>
        </w:rPr>
        <w:t>political correctness</w:t>
      </w:r>
      <w:r w:rsidRPr="00CC07B0">
        <w:rPr>
          <w:rStyle w:val="StyleUnderline"/>
          <w:highlight w:val="yellow"/>
        </w:rPr>
        <w:t>.</w:t>
      </w:r>
      <w:proofErr w:type="gramEnd"/>
      <w:r w:rsidRPr="00CC07B0">
        <w:rPr>
          <w:rStyle w:val="StyleUnderline"/>
          <w:highlight w:val="yellow"/>
        </w:rPr>
        <w:t xml:space="preserve"> </w:t>
      </w:r>
      <w:proofErr w:type="gramStart"/>
      <w:r w:rsidRPr="00CC07B0">
        <w:rPr>
          <w:rStyle w:val="StyleUnderline"/>
          <w:highlight w:val="yellow"/>
        </w:rPr>
        <w:t xml:space="preserve">Angry about </w:t>
      </w:r>
      <w:r w:rsidRPr="00417C91">
        <w:rPr>
          <w:rStyle w:val="StyleUnderline"/>
          <w:highlight w:val="green"/>
        </w:rPr>
        <w:t>international trade</w:t>
      </w:r>
      <w:r w:rsidRPr="00CC07B0">
        <w:rPr>
          <w:rStyle w:val="StyleUnderline"/>
          <w:highlight w:val="yellow"/>
        </w:rPr>
        <w:t>.</w:t>
      </w:r>
      <w:proofErr w:type="gramEnd"/>
      <w:r w:rsidRPr="00CC07B0">
        <w:rPr>
          <w:rStyle w:val="StyleUnderline"/>
          <w:highlight w:val="yellow"/>
        </w:rPr>
        <w:t xml:space="preserve"> </w:t>
      </w:r>
      <w:proofErr w:type="gramStart"/>
      <w:r w:rsidRPr="00CC07B0">
        <w:rPr>
          <w:rStyle w:val="StyleUnderline"/>
          <w:highlight w:val="yellow"/>
        </w:rPr>
        <w:t>Angry with</w:t>
      </w:r>
      <w:r>
        <w:t xml:space="preserve"> President </w:t>
      </w:r>
      <w:r w:rsidRPr="00417C91">
        <w:rPr>
          <w:rStyle w:val="StyleUnderline"/>
          <w:highlight w:val="green"/>
        </w:rPr>
        <w:t>Obama</w:t>
      </w:r>
      <w:r w:rsidRPr="00CC07B0">
        <w:rPr>
          <w:rStyle w:val="StyleUnderline"/>
          <w:highlight w:val="yellow"/>
        </w:rPr>
        <w:t>.</w:t>
      </w:r>
      <w:proofErr w:type="gramEnd"/>
      <w:r w:rsidRPr="00CC07B0">
        <w:rPr>
          <w:rStyle w:val="StyleUnderline"/>
          <w:highlight w:val="yellow"/>
        </w:rPr>
        <w:t xml:space="preserve"> </w:t>
      </w:r>
      <w:proofErr w:type="gramStart"/>
      <w:r w:rsidRPr="00CC07B0">
        <w:rPr>
          <w:rStyle w:val="StyleUnderline"/>
          <w:highlight w:val="yellow"/>
        </w:rPr>
        <w:t xml:space="preserve">And </w:t>
      </w:r>
      <w:r w:rsidRPr="00CC07B0">
        <w:rPr>
          <w:rStyle w:val="Emphasis"/>
          <w:highlight w:val="yellow"/>
        </w:rPr>
        <w:t>very, very</w:t>
      </w:r>
      <w:r w:rsidRPr="00CC07B0">
        <w:rPr>
          <w:rStyle w:val="StyleUnderline"/>
          <w:highlight w:val="yellow"/>
        </w:rPr>
        <w:t xml:space="preserve"> angry about</w:t>
      </w:r>
      <w:r>
        <w:t xml:space="preserve"> Hillary </w:t>
      </w:r>
      <w:r w:rsidRPr="00417C91">
        <w:rPr>
          <w:rStyle w:val="StyleUnderline"/>
          <w:highlight w:val="green"/>
        </w:rPr>
        <w:t>Clinton</w:t>
      </w:r>
      <w:r w:rsidRPr="000E2964">
        <w:rPr>
          <w:rStyle w:val="StyleUnderline"/>
        </w:rPr>
        <w:t>'s candidacy</w:t>
      </w:r>
      <w:r>
        <w:t>.</w:t>
      </w:r>
      <w:proofErr w:type="gramEnd"/>
    </w:p>
    <w:p w14:paraId="62DDAB51" w14:textId="77777777" w:rsidR="000E2964" w:rsidRDefault="000E2964" w:rsidP="000E2964">
      <w:r w:rsidRPr="00CC07B0">
        <w:rPr>
          <w:rStyle w:val="StyleUnderline"/>
          <w:highlight w:val="yellow"/>
        </w:rPr>
        <w:t>Speaker after speaker</w:t>
      </w:r>
      <w:r w:rsidRPr="000E2964">
        <w:rPr>
          <w:rStyle w:val="StyleUnderline"/>
        </w:rPr>
        <w:t xml:space="preserve"> at this convention </w:t>
      </w:r>
      <w:r w:rsidRPr="00CC07B0">
        <w:rPr>
          <w:rStyle w:val="StyleUnderline"/>
          <w:highlight w:val="yellow"/>
        </w:rPr>
        <w:t>excoriated Clinton. That's standard political fare. But</w:t>
      </w:r>
      <w:r>
        <w:t xml:space="preserve"> Dr. Ben </w:t>
      </w:r>
      <w:r w:rsidRPr="00CC07B0">
        <w:rPr>
          <w:rStyle w:val="StyleUnderline"/>
          <w:highlight w:val="yellow"/>
        </w:rPr>
        <w:t xml:space="preserve">Carson compared her to </w:t>
      </w:r>
      <w:r w:rsidRPr="00CC07B0">
        <w:rPr>
          <w:rStyle w:val="Emphasis"/>
          <w:highlight w:val="yellow"/>
        </w:rPr>
        <w:t>Lucifer</w:t>
      </w:r>
      <w:r>
        <w:t xml:space="preserve">. Gov. Chris </w:t>
      </w:r>
      <w:r w:rsidRPr="00CC07B0">
        <w:rPr>
          <w:rStyle w:val="StyleUnderline"/>
          <w:highlight w:val="yellow"/>
        </w:rPr>
        <w:t xml:space="preserve">Christie called for her </w:t>
      </w:r>
      <w:r w:rsidRPr="00CC07B0">
        <w:rPr>
          <w:rStyle w:val="Emphasis"/>
          <w:highlight w:val="yellow"/>
        </w:rPr>
        <w:t>imprisonment</w:t>
      </w:r>
      <w:r w:rsidRPr="000E2964">
        <w:rPr>
          <w:rStyle w:val="StyleUnderline"/>
        </w:rPr>
        <w:t xml:space="preserve">. And </w:t>
      </w:r>
      <w:r w:rsidRPr="00CC07B0">
        <w:rPr>
          <w:rStyle w:val="StyleUnderline"/>
          <w:highlight w:val="yellow"/>
        </w:rPr>
        <w:t xml:space="preserve">one </w:t>
      </w:r>
      <w:r w:rsidRPr="00417C91">
        <w:rPr>
          <w:rStyle w:val="StyleUnderline"/>
          <w:highlight w:val="green"/>
        </w:rPr>
        <w:t xml:space="preserve">informal Trump adviser called for Clinton </w:t>
      </w:r>
      <w:r w:rsidRPr="00CC07B0">
        <w:rPr>
          <w:rStyle w:val="StyleUnderline"/>
          <w:highlight w:val="yellow"/>
        </w:rPr>
        <w:t xml:space="preserve">to be </w:t>
      </w:r>
      <w:r w:rsidRPr="00CC07B0">
        <w:rPr>
          <w:rStyle w:val="Emphasis"/>
          <w:highlight w:val="yellow"/>
        </w:rPr>
        <w:t>shot for treason</w:t>
      </w:r>
      <w:r>
        <w:t>. (</w:t>
      </w:r>
      <w:r w:rsidRPr="000E2964">
        <w:rPr>
          <w:rStyle w:val="StyleUnderline"/>
        </w:rPr>
        <w:t>The Secret Service is investigating</w:t>
      </w:r>
      <w:r>
        <w:t xml:space="preserve"> that one.)</w:t>
      </w:r>
    </w:p>
    <w:p w14:paraId="6D02204F" w14:textId="77777777" w:rsidR="000E2964" w:rsidRDefault="000E2964" w:rsidP="000E2964">
      <w:r>
        <w:t>"</w:t>
      </w:r>
      <w:r w:rsidRPr="00417C91">
        <w:rPr>
          <w:rStyle w:val="StyleUnderline"/>
          <w:highlight w:val="green"/>
        </w:rPr>
        <w:t>Fear and loathing on the Campaign Trail</w:t>
      </w:r>
      <w:r>
        <w:t xml:space="preserve">" </w:t>
      </w:r>
      <w:r w:rsidRPr="00CC07B0">
        <w:rPr>
          <w:rStyle w:val="StyleUnderline"/>
          <w:highlight w:val="yellow"/>
        </w:rPr>
        <w:t>was a great book by</w:t>
      </w:r>
      <w:r>
        <w:t xml:space="preserve"> the late </w:t>
      </w:r>
      <w:r w:rsidRPr="00CC07B0">
        <w:rPr>
          <w:rStyle w:val="StyleUnderline"/>
          <w:highlight w:val="yellow"/>
        </w:rPr>
        <w:t xml:space="preserve">Hunter S. Thompson, but it's </w:t>
      </w:r>
      <w:r w:rsidRPr="00CC07B0">
        <w:rPr>
          <w:rStyle w:val="Emphasis"/>
          <w:highlight w:val="yellow"/>
        </w:rPr>
        <w:t>a lousy campaign strategy</w:t>
      </w:r>
      <w:r w:rsidRPr="00CC07B0">
        <w:rPr>
          <w:rStyle w:val="StyleUnderline"/>
          <w:highlight w:val="yellow"/>
        </w:rPr>
        <w:t>. Americans want lift and loft, especially when</w:t>
      </w:r>
      <w:r w:rsidRPr="000E2964">
        <w:rPr>
          <w:rStyle w:val="StyleUnderline"/>
        </w:rPr>
        <w:t xml:space="preserve"> they are </w:t>
      </w:r>
      <w:r w:rsidRPr="00CC07B0">
        <w:rPr>
          <w:rStyle w:val="StyleUnderline"/>
          <w:highlight w:val="yellow"/>
        </w:rPr>
        <w:t xml:space="preserve">anxious. </w:t>
      </w:r>
      <w:r w:rsidRPr="00417C91">
        <w:rPr>
          <w:rStyle w:val="StyleUnderline"/>
          <w:highlight w:val="green"/>
        </w:rPr>
        <w:t>In the depth of the Depression</w:t>
      </w:r>
      <w:r w:rsidRPr="00CC07B0">
        <w:rPr>
          <w:rStyle w:val="StyleUnderline"/>
          <w:highlight w:val="yellow"/>
        </w:rPr>
        <w:t>, FDR won with the song "Happy Days Are Here Again."</w:t>
      </w:r>
      <w:r>
        <w:t xml:space="preserve"> Ronald </w:t>
      </w:r>
      <w:r w:rsidRPr="00417C91">
        <w:rPr>
          <w:rStyle w:val="StyleUnderline"/>
          <w:highlight w:val="green"/>
        </w:rPr>
        <w:t>Reagan, running in a recession, was a sunny optimist</w:t>
      </w:r>
      <w:r>
        <w:t>.</w:t>
      </w:r>
    </w:p>
    <w:p w14:paraId="059E6765" w14:textId="77777777" w:rsidR="000E2964" w:rsidRPr="000E2964" w:rsidRDefault="000E2964" w:rsidP="000E2964">
      <w:pPr>
        <w:rPr>
          <w:rStyle w:val="StyleUnderline"/>
        </w:rPr>
      </w:pPr>
      <w:r w:rsidRPr="00CC07B0">
        <w:rPr>
          <w:rStyle w:val="StyleUnderline"/>
          <w:highlight w:val="yellow"/>
        </w:rPr>
        <w:t>In another recession,</w:t>
      </w:r>
      <w:r>
        <w:t xml:space="preserve"> my old boss </w:t>
      </w:r>
      <w:r w:rsidRPr="00CC07B0">
        <w:rPr>
          <w:rStyle w:val="StyleUnderline"/>
          <w:highlight w:val="yellow"/>
        </w:rPr>
        <w:t>Bill Clinton told his convention, "</w:t>
      </w:r>
      <w:r w:rsidRPr="00417C91">
        <w:rPr>
          <w:rStyle w:val="StyleUnderline"/>
          <w:highlight w:val="green"/>
        </w:rPr>
        <w:t>I still believe in a place called Hope</w:t>
      </w:r>
      <w:r w:rsidRPr="00CC07B0">
        <w:rPr>
          <w:rStyle w:val="StyleUnderline"/>
          <w:highlight w:val="yellow"/>
        </w:rPr>
        <w:t xml:space="preserve">." And with a crumbling economy and </w:t>
      </w:r>
      <w:r w:rsidRPr="00417C91">
        <w:rPr>
          <w:rStyle w:val="StyleUnderline"/>
          <w:highlight w:val="green"/>
        </w:rPr>
        <w:t>two mismanaged wars</w:t>
      </w:r>
      <w:r w:rsidRPr="00CC07B0">
        <w:rPr>
          <w:rStyle w:val="StyleUnderline"/>
          <w:highlight w:val="yellow"/>
        </w:rPr>
        <w:t>,</w:t>
      </w:r>
      <w:r>
        <w:t xml:space="preserve"> Barack </w:t>
      </w:r>
      <w:r w:rsidRPr="00CC07B0">
        <w:rPr>
          <w:rStyle w:val="StyleUnderline"/>
          <w:highlight w:val="yellow"/>
        </w:rPr>
        <w:t>Obama had "</w:t>
      </w:r>
      <w:r w:rsidRPr="00417C91">
        <w:rPr>
          <w:rStyle w:val="StyleUnderline"/>
          <w:highlight w:val="green"/>
        </w:rPr>
        <w:t>the audacity of hope</w:t>
      </w:r>
      <w:r w:rsidRPr="00CC07B0">
        <w:rPr>
          <w:rStyle w:val="StyleUnderline"/>
          <w:highlight w:val="yellow"/>
        </w:rPr>
        <w:t>."</w:t>
      </w:r>
    </w:p>
    <w:p w14:paraId="28F1485D" w14:textId="77777777" w:rsidR="000E2964" w:rsidRDefault="000E2964" w:rsidP="000E2964">
      <w:r w:rsidRPr="00CC07B0">
        <w:rPr>
          <w:rStyle w:val="StyleUnderline"/>
          <w:highlight w:val="yellow"/>
        </w:rPr>
        <w:t xml:space="preserve">Optimism is central to the American character. </w:t>
      </w:r>
      <w:r w:rsidRPr="00417C91">
        <w:rPr>
          <w:rStyle w:val="StyleUnderline"/>
          <w:highlight w:val="green"/>
        </w:rPr>
        <w:t>A focus on the future, and an endless faith that we can make tomorrow better than today</w:t>
      </w:r>
      <w:r>
        <w:t xml:space="preserve"> -- these </w:t>
      </w:r>
      <w:r w:rsidRPr="00CC07B0">
        <w:rPr>
          <w:rStyle w:val="StyleUnderline"/>
          <w:highlight w:val="yellow"/>
        </w:rPr>
        <w:t xml:space="preserve">are at the heart of the </w:t>
      </w:r>
      <w:r w:rsidRPr="00417C91">
        <w:rPr>
          <w:rStyle w:val="StyleUnderline"/>
          <w:highlight w:val="green"/>
        </w:rPr>
        <w:t>American dream</w:t>
      </w:r>
      <w:r w:rsidR="00A74BC2">
        <w:t>.</w:t>
      </w:r>
    </w:p>
    <w:p w14:paraId="4B71D3E1" w14:textId="77777777" w:rsidR="000E2964" w:rsidRPr="00A74BC2" w:rsidRDefault="000E2964" w:rsidP="000E2964">
      <w:pPr>
        <w:rPr>
          <w:rStyle w:val="StyleUnderline"/>
        </w:rPr>
      </w:pPr>
      <w:r w:rsidRPr="00CC07B0">
        <w:rPr>
          <w:rStyle w:val="StyleUnderline"/>
          <w:highlight w:val="yellow"/>
        </w:rPr>
        <w:t>Trump should have read</w:t>
      </w:r>
      <w:r>
        <w:t xml:space="preserve"> Ronald </w:t>
      </w:r>
      <w:r w:rsidRPr="00417C91">
        <w:rPr>
          <w:rStyle w:val="StyleUnderline"/>
          <w:highlight w:val="green"/>
        </w:rPr>
        <w:t>Reagan's 1980</w:t>
      </w:r>
      <w:r w:rsidRPr="00A74BC2">
        <w:rPr>
          <w:rStyle w:val="StyleUnderline"/>
        </w:rPr>
        <w:t xml:space="preserve"> convention </w:t>
      </w:r>
      <w:r w:rsidRPr="00417C91">
        <w:rPr>
          <w:rStyle w:val="StyleUnderline"/>
          <w:highlight w:val="green"/>
        </w:rPr>
        <w:t>address</w:t>
      </w:r>
      <w:r w:rsidRPr="00A74BC2">
        <w:rPr>
          <w:rStyle w:val="StyleUnderline"/>
        </w:rPr>
        <w:t xml:space="preserve">. Like all challengers, he hammered the incumbent. But </w:t>
      </w:r>
      <w:r w:rsidRPr="00CC07B0">
        <w:rPr>
          <w:rStyle w:val="StyleUnderline"/>
          <w:highlight w:val="yellow"/>
        </w:rPr>
        <w:t>unlike</w:t>
      </w:r>
      <w:r>
        <w:t xml:space="preserve"> Donald </w:t>
      </w:r>
      <w:r w:rsidRPr="00CC07B0">
        <w:rPr>
          <w:rStyle w:val="StyleUnderline"/>
          <w:highlight w:val="yellow"/>
        </w:rPr>
        <w:t xml:space="preserve">Trump he spoke of a </w:t>
      </w:r>
      <w:r w:rsidRPr="00417C91">
        <w:rPr>
          <w:rStyle w:val="StyleUnderline"/>
          <w:highlight w:val="green"/>
        </w:rPr>
        <w:t>bold, optimistic country</w:t>
      </w:r>
      <w:r>
        <w:t xml:space="preserve">. In fact, </w:t>
      </w:r>
      <w:r w:rsidRPr="00CC07B0">
        <w:rPr>
          <w:rStyle w:val="StyleUnderline"/>
          <w:highlight w:val="yellow"/>
        </w:rPr>
        <w:t>Reagan's words</w:t>
      </w:r>
      <w:r>
        <w:t xml:space="preserve"> that night in Detroit 36 years ago </w:t>
      </w:r>
      <w:r w:rsidRPr="00CC07B0">
        <w:rPr>
          <w:rStyle w:val="StyleUnderline"/>
          <w:highlight w:val="yellow"/>
        </w:rPr>
        <w:t xml:space="preserve">were a cautionary note about </w:t>
      </w:r>
      <w:r w:rsidRPr="00417C91">
        <w:rPr>
          <w:rStyle w:val="StyleUnderline"/>
          <w:highlight w:val="green"/>
        </w:rPr>
        <w:t>dark demagogues like</w:t>
      </w:r>
      <w:r>
        <w:t xml:space="preserve"> Donald </w:t>
      </w:r>
      <w:r w:rsidRPr="00CC07B0">
        <w:rPr>
          <w:rStyle w:val="StyleUnderline"/>
          <w:highlight w:val="yellow"/>
        </w:rPr>
        <w:t>Trump:</w:t>
      </w:r>
    </w:p>
    <w:p w14:paraId="68DA2C23" w14:textId="77777777" w:rsidR="000E2964" w:rsidRDefault="000E2964" w:rsidP="000E2964">
      <w:r>
        <w:t>"</w:t>
      </w:r>
      <w:r w:rsidRPr="00CC07B0">
        <w:rPr>
          <w:rStyle w:val="StyleUnderline"/>
          <w:highlight w:val="yellow"/>
        </w:rPr>
        <w:t>The American people</w:t>
      </w:r>
      <w:r w:rsidRPr="00A74BC2">
        <w:rPr>
          <w:rStyle w:val="StyleUnderline"/>
        </w:rPr>
        <w:t xml:space="preserve">, the most generous on Earth, who created the highest standard of living, </w:t>
      </w:r>
      <w:r w:rsidRPr="00CC07B0">
        <w:rPr>
          <w:rStyle w:val="StyleUnderline"/>
          <w:highlight w:val="yellow"/>
        </w:rPr>
        <w:t xml:space="preserve">are </w:t>
      </w:r>
      <w:r w:rsidRPr="00417C91">
        <w:rPr>
          <w:rStyle w:val="StyleUnderline"/>
          <w:highlight w:val="green"/>
        </w:rPr>
        <w:t xml:space="preserve">not going to accept the notion that we can only make </w:t>
      </w:r>
      <w:r w:rsidRPr="00CC07B0">
        <w:rPr>
          <w:rStyle w:val="StyleUnderline"/>
          <w:highlight w:val="yellow"/>
        </w:rPr>
        <w:t xml:space="preserve">a better world for others by moving backwards ourselves. </w:t>
      </w:r>
      <w:r w:rsidRPr="00417C91">
        <w:rPr>
          <w:rStyle w:val="StyleUnderline"/>
          <w:highlight w:val="green"/>
        </w:rPr>
        <w:t xml:space="preserve">Those who believe we can have no business </w:t>
      </w:r>
      <w:r w:rsidRPr="00CC07B0">
        <w:rPr>
          <w:rStyle w:val="StyleUnderline"/>
          <w:highlight w:val="yellow"/>
        </w:rPr>
        <w:t>leading the nation</w:t>
      </w:r>
      <w:r>
        <w:t>."</w:t>
      </w:r>
    </w:p>
    <w:p w14:paraId="14DC2CE9" w14:textId="77777777" w:rsidR="000E2964" w:rsidRDefault="000E2964" w:rsidP="000E2964">
      <w:r>
        <w:lastRenderedPageBreak/>
        <w:t xml:space="preserve">Donald </w:t>
      </w:r>
      <w:r w:rsidRPr="00CC07B0">
        <w:rPr>
          <w:rStyle w:val="StyleUnderline"/>
          <w:highlight w:val="yellow"/>
        </w:rPr>
        <w:t xml:space="preserve">Trump wants to move America </w:t>
      </w:r>
      <w:r w:rsidRPr="00417C91">
        <w:rPr>
          <w:rStyle w:val="StyleUnderline"/>
          <w:highlight w:val="green"/>
        </w:rPr>
        <w:t>backwards</w:t>
      </w:r>
      <w:r w:rsidRPr="00CC07B0">
        <w:rPr>
          <w:rStyle w:val="StyleUnderline"/>
          <w:highlight w:val="yellow"/>
        </w:rPr>
        <w:t>, but he couldn't even move his party to unite</w:t>
      </w:r>
      <w:r w:rsidRPr="00A74BC2">
        <w:rPr>
          <w:rStyle w:val="StyleUnderline"/>
        </w:rPr>
        <w:t xml:space="preserve"> behind him. </w:t>
      </w:r>
      <w:r w:rsidRPr="00CC07B0">
        <w:rPr>
          <w:rStyle w:val="StyleUnderline"/>
          <w:highlight w:val="yellow"/>
        </w:rPr>
        <w:t xml:space="preserve">He </w:t>
      </w:r>
      <w:r w:rsidRPr="00417C91">
        <w:rPr>
          <w:rStyle w:val="StyleUnderline"/>
          <w:highlight w:val="green"/>
        </w:rPr>
        <w:t xml:space="preserve">misreads the American character </w:t>
      </w:r>
      <w:r w:rsidRPr="00CC07B0">
        <w:rPr>
          <w:rStyle w:val="StyleUnderline"/>
          <w:highlight w:val="yellow"/>
        </w:rPr>
        <w:t xml:space="preserve">if he thinks darkness and division are </w:t>
      </w:r>
      <w:r w:rsidRPr="00417C91">
        <w:rPr>
          <w:rStyle w:val="StyleUnderline"/>
          <w:highlight w:val="green"/>
        </w:rPr>
        <w:t>winning political themes</w:t>
      </w:r>
      <w:r>
        <w:t>.</w:t>
      </w:r>
    </w:p>
    <w:p w14:paraId="5DB3933A" w14:textId="77777777" w:rsidR="000E2964" w:rsidRDefault="000E2964" w:rsidP="000E2964">
      <w:r w:rsidRPr="009C7DE8">
        <w:rPr>
          <w:rStyle w:val="StyleUnderline"/>
          <w:highlight w:val="yellow"/>
        </w:rPr>
        <w:t>Which leads</w:t>
      </w:r>
      <w:r w:rsidRPr="0019152F">
        <w:rPr>
          <w:rStyle w:val="StyleUnderline"/>
        </w:rPr>
        <w:t xml:space="preserve"> me </w:t>
      </w:r>
      <w:r w:rsidRPr="009C7DE8">
        <w:rPr>
          <w:rStyle w:val="StyleUnderline"/>
          <w:highlight w:val="yellow"/>
        </w:rPr>
        <w:t>to the second major failing</w:t>
      </w:r>
      <w:r>
        <w:t xml:space="preserve"> of Trump's speech: </w:t>
      </w:r>
      <w:r w:rsidRPr="009C7DE8">
        <w:rPr>
          <w:rStyle w:val="StyleUnderline"/>
          <w:highlight w:val="yellow"/>
        </w:rPr>
        <w:t xml:space="preserve">The absence of a </w:t>
      </w:r>
      <w:r w:rsidRPr="00417C91">
        <w:rPr>
          <w:rStyle w:val="StyleUnderline"/>
          <w:highlight w:val="green"/>
        </w:rPr>
        <w:t>personal narrative</w:t>
      </w:r>
      <w:r w:rsidRPr="009C7DE8">
        <w:rPr>
          <w:rStyle w:val="StyleUnderline"/>
          <w:highlight w:val="yellow"/>
        </w:rPr>
        <w:t xml:space="preserve">. Whether it was Lincoln's </w:t>
      </w:r>
      <w:proofErr w:type="gramStart"/>
      <w:r w:rsidRPr="009C7DE8">
        <w:rPr>
          <w:rStyle w:val="StyleUnderline"/>
          <w:highlight w:val="yellow"/>
        </w:rPr>
        <w:t>rail-splitting</w:t>
      </w:r>
      <w:proofErr w:type="gramEnd"/>
      <w:r w:rsidRPr="009C7DE8">
        <w:rPr>
          <w:rStyle w:val="StyleUnderline"/>
          <w:highlight w:val="yellow"/>
        </w:rPr>
        <w:t xml:space="preserve"> or</w:t>
      </w:r>
      <w:r>
        <w:t xml:space="preserve"> Barack </w:t>
      </w:r>
      <w:r w:rsidRPr="00417C91">
        <w:rPr>
          <w:rStyle w:val="StyleUnderline"/>
          <w:highlight w:val="green"/>
        </w:rPr>
        <w:t>Obama's Kenyan-Kansan unity</w:t>
      </w:r>
      <w:r w:rsidRPr="009C7DE8">
        <w:rPr>
          <w:rStyle w:val="StyleUnderline"/>
          <w:highlight w:val="yellow"/>
        </w:rPr>
        <w:t>, character</w:t>
      </w:r>
      <w:r w:rsidRPr="0019152F">
        <w:rPr>
          <w:rStyle w:val="StyleUnderline"/>
        </w:rPr>
        <w:t xml:space="preserve">, as reflected in biography, </w:t>
      </w:r>
      <w:r w:rsidRPr="009C7DE8">
        <w:rPr>
          <w:rStyle w:val="StyleUnderline"/>
          <w:highlight w:val="yellow"/>
        </w:rPr>
        <w:t>is the ultimate issue in selecting a president</w:t>
      </w:r>
      <w:r>
        <w:t>.</w:t>
      </w:r>
    </w:p>
    <w:p w14:paraId="4D23F4D5" w14:textId="77777777" w:rsidR="000E2964" w:rsidRDefault="000E2964" w:rsidP="000E2964">
      <w:r w:rsidRPr="009C7DE8">
        <w:rPr>
          <w:rStyle w:val="StyleUnderline"/>
          <w:highlight w:val="yellow"/>
        </w:rPr>
        <w:t>When people select a legislator</w:t>
      </w:r>
      <w:r>
        <w:t xml:space="preserve">, from city council to the Senate, </w:t>
      </w:r>
      <w:r w:rsidRPr="009C7DE8">
        <w:rPr>
          <w:rStyle w:val="StyleUnderline"/>
          <w:highlight w:val="yellow"/>
        </w:rPr>
        <w:t xml:space="preserve">they go through </w:t>
      </w:r>
      <w:r w:rsidRPr="00417C91">
        <w:rPr>
          <w:rStyle w:val="StyleUnderline"/>
          <w:highlight w:val="green"/>
        </w:rPr>
        <w:t>a checklist of issues</w:t>
      </w:r>
      <w:r w:rsidRPr="009C7DE8">
        <w:rPr>
          <w:rStyle w:val="StyleUnderline"/>
          <w:highlight w:val="yellow"/>
        </w:rPr>
        <w:t>, and ask, "Who will represent me on the issues I care about?" But when we choose a</w:t>
      </w:r>
      <w:r w:rsidRPr="0019152F">
        <w:rPr>
          <w:rStyle w:val="StyleUnderline"/>
        </w:rPr>
        <w:t xml:space="preserve">n executive </w:t>
      </w:r>
      <w:r w:rsidR="0019152F">
        <w:rPr>
          <w:rStyle w:val="StyleUnderline"/>
        </w:rPr>
        <w:t>–</w:t>
      </w:r>
      <w:r w:rsidRPr="0019152F">
        <w:rPr>
          <w:rStyle w:val="StyleUnderline"/>
        </w:rPr>
        <w:t xml:space="preserve"> especially </w:t>
      </w:r>
      <w:r w:rsidRPr="009C7DE8">
        <w:rPr>
          <w:rStyle w:val="StyleUnderline"/>
          <w:highlight w:val="yellow"/>
        </w:rPr>
        <w:t>president</w:t>
      </w:r>
      <w:r w:rsidRPr="0019152F">
        <w:rPr>
          <w:rStyle w:val="StyleUnderline"/>
        </w:rPr>
        <w:t xml:space="preserve"> </w:t>
      </w:r>
      <w:r w:rsidR="0019152F">
        <w:rPr>
          <w:rStyle w:val="StyleUnderline"/>
        </w:rPr>
        <w:t>–</w:t>
      </w:r>
      <w:r w:rsidRPr="0019152F">
        <w:rPr>
          <w:rStyle w:val="StyleUnderline"/>
        </w:rPr>
        <w:t xml:space="preserve"> </w:t>
      </w:r>
      <w:r w:rsidRPr="009C7DE8">
        <w:rPr>
          <w:rStyle w:val="StyleUnderline"/>
          <w:highlight w:val="yellow"/>
        </w:rPr>
        <w:t xml:space="preserve">we ask </w:t>
      </w:r>
      <w:r w:rsidRPr="00417C91">
        <w:rPr>
          <w:rStyle w:val="StyleUnderline"/>
          <w:highlight w:val="green"/>
        </w:rPr>
        <w:t>more fundamental, existential, self-definitional questions</w:t>
      </w:r>
      <w:r w:rsidRPr="009C7DE8">
        <w:rPr>
          <w:rStyle w:val="StyleUnderline"/>
          <w:highlight w:val="yellow"/>
        </w:rPr>
        <w:t xml:space="preserve">, like, "If my spouse and I both die, which candidate would we want to </w:t>
      </w:r>
      <w:r w:rsidRPr="00417C91">
        <w:rPr>
          <w:rStyle w:val="StyleUnderline"/>
          <w:highlight w:val="green"/>
        </w:rPr>
        <w:t>raise our children?"</w:t>
      </w:r>
    </w:p>
    <w:p w14:paraId="77746445" w14:textId="77777777" w:rsidR="000E2964" w:rsidRDefault="000E2964" w:rsidP="000E2964">
      <w:r w:rsidRPr="009C7DE8">
        <w:rPr>
          <w:rStyle w:val="StyleUnderline"/>
          <w:highlight w:val="yellow"/>
        </w:rPr>
        <w:t xml:space="preserve">This is especially important for a candidate with </w:t>
      </w:r>
      <w:r w:rsidRPr="00417C91">
        <w:rPr>
          <w:rStyle w:val="StyleUnderline"/>
          <w:highlight w:val="green"/>
        </w:rPr>
        <w:t>high negatives</w:t>
      </w:r>
      <w:r>
        <w:t>. Going into the 1992 Democratic convention, voters knew Bill Clinton had been accused of dodging the draft and cheating on his wife. They knew he'd gone to fancy schools like Georgetown and Yale and Oxford. So, many of them connected those dots and concluded Clinton was a wealthy, entitled, spoiled rich kid who didn't know or care about the struggles of the poor and middle class.</w:t>
      </w:r>
    </w:p>
    <w:p w14:paraId="4737A38D" w14:textId="77777777" w:rsidR="000E2964" w:rsidRDefault="000E2964" w:rsidP="000E2964">
      <w:r>
        <w:t>So we created "The Man From Hope." We could not erase the dots folks already had, but we added more: His mother was widowed before he was born; he was for a time raised by his grandparents, who ran one of the few general stores in Arkansas that served African-Americans as well as whites; he faced down his abusive, alcoholic stepfather when he threatened his mother; he went to college on a scholarship, and turned down lucrative jobs back East to return to Arkansas to make it a better place.</w:t>
      </w:r>
    </w:p>
    <w:p w14:paraId="3C8A350F" w14:textId="77777777" w:rsidR="000E2964" w:rsidRDefault="000E2964" w:rsidP="000E2964">
      <w:r w:rsidRPr="009C7DE8">
        <w:rPr>
          <w:rStyle w:val="StyleUnderline"/>
          <w:highlight w:val="yellow"/>
        </w:rPr>
        <w:t xml:space="preserve">Trump's narrative arc is that he </w:t>
      </w:r>
      <w:r w:rsidRPr="00417C91">
        <w:rPr>
          <w:rStyle w:val="StyleUnderline"/>
          <w:highlight w:val="green"/>
        </w:rPr>
        <w:t>inherited a fortune</w:t>
      </w:r>
      <w:r w:rsidRPr="009C7DE8">
        <w:rPr>
          <w:rStyle w:val="StyleUnderline"/>
          <w:highlight w:val="yellow"/>
        </w:rPr>
        <w:t xml:space="preserve">, made even more, and </w:t>
      </w:r>
      <w:r w:rsidRPr="00417C91">
        <w:rPr>
          <w:rStyle w:val="StyleUnderline"/>
          <w:highlight w:val="green"/>
        </w:rPr>
        <w:t xml:space="preserve">married beautiful women </w:t>
      </w:r>
      <w:r w:rsidRPr="009C7DE8">
        <w:rPr>
          <w:rStyle w:val="StyleUnderline"/>
          <w:highlight w:val="yellow"/>
        </w:rPr>
        <w:t xml:space="preserve">while starring on a reality show. Perhaps he is satisfied with that, but voters want to know their president is </w:t>
      </w:r>
      <w:r w:rsidRPr="003E486C">
        <w:rPr>
          <w:rStyle w:val="StyleUnderline"/>
          <w:highlight w:val="green"/>
        </w:rPr>
        <w:t>one of them</w:t>
      </w:r>
      <w:r w:rsidRPr="009C7DE8">
        <w:rPr>
          <w:rStyle w:val="StyleUnderline"/>
          <w:highlight w:val="yellow"/>
        </w:rPr>
        <w:t>, that he</w:t>
      </w:r>
      <w:r>
        <w:t>, as President Clinton famously said, "</w:t>
      </w:r>
      <w:r w:rsidRPr="003E486C">
        <w:rPr>
          <w:rStyle w:val="StyleUnderline"/>
          <w:highlight w:val="green"/>
        </w:rPr>
        <w:t>Feels their pain</w:t>
      </w:r>
      <w:r w:rsidRPr="009C7DE8">
        <w:t>."</w:t>
      </w:r>
    </w:p>
    <w:p w14:paraId="1D225C50" w14:textId="77777777" w:rsidR="000E2964" w:rsidRDefault="000E2964" w:rsidP="000E2964">
      <w:r w:rsidRPr="0019152F">
        <w:rPr>
          <w:rStyle w:val="StyleUnderline"/>
        </w:rPr>
        <w:t xml:space="preserve">As the Democrats prepare to gather in Philadelphia, here's a pro tip. </w:t>
      </w:r>
      <w:r w:rsidRPr="009C7DE8">
        <w:rPr>
          <w:rStyle w:val="StyleUnderline"/>
          <w:highlight w:val="yellow"/>
        </w:rPr>
        <w:t xml:space="preserve">The party that wins the White House is the one that is </w:t>
      </w:r>
      <w:r w:rsidRPr="003E486C">
        <w:rPr>
          <w:rStyle w:val="StyleUnderline"/>
          <w:highlight w:val="green"/>
        </w:rPr>
        <w:t>viewed as more unified and more mainstream</w:t>
      </w:r>
      <w:r w:rsidRPr="009C7DE8">
        <w:rPr>
          <w:rStyle w:val="StyleUnderline"/>
          <w:highlight w:val="yellow"/>
        </w:rPr>
        <w:t xml:space="preserve">. It's hard to be </w:t>
      </w:r>
      <w:r w:rsidRPr="003E486C">
        <w:rPr>
          <w:rStyle w:val="StyleUnderline"/>
          <w:highlight w:val="green"/>
        </w:rPr>
        <w:t>both at once</w:t>
      </w:r>
      <w:r>
        <w:t>.</w:t>
      </w:r>
    </w:p>
    <w:p w14:paraId="4A3C3710" w14:textId="77777777" w:rsidR="000E2964" w:rsidRDefault="000E2964" w:rsidP="000E2964">
      <w:r w:rsidRPr="009C7DE8">
        <w:rPr>
          <w:rStyle w:val="StyleUnderline"/>
          <w:highlight w:val="yellow"/>
        </w:rPr>
        <w:t xml:space="preserve">You can unify around an </w:t>
      </w:r>
      <w:r w:rsidRPr="003E486C">
        <w:rPr>
          <w:rStyle w:val="StyleUnderline"/>
          <w:highlight w:val="green"/>
        </w:rPr>
        <w:t xml:space="preserve">extreme conservative </w:t>
      </w:r>
      <w:r w:rsidRPr="009C7DE8">
        <w:rPr>
          <w:rStyle w:val="StyleUnderline"/>
          <w:highlight w:val="yellow"/>
        </w:rPr>
        <w:t xml:space="preserve">or an </w:t>
      </w:r>
      <w:r w:rsidRPr="003E486C">
        <w:rPr>
          <w:rStyle w:val="StyleUnderline"/>
          <w:highlight w:val="green"/>
        </w:rPr>
        <w:t>extreme liberal</w:t>
      </w:r>
      <w:r w:rsidRPr="009C7DE8">
        <w:rPr>
          <w:rStyle w:val="StyleUnderline"/>
          <w:highlight w:val="yellow"/>
        </w:rPr>
        <w:t>, as the parties did under</w:t>
      </w:r>
      <w:r>
        <w:t xml:space="preserve"> Barry </w:t>
      </w:r>
      <w:r w:rsidRPr="009C7DE8">
        <w:rPr>
          <w:rStyle w:val="StyleUnderline"/>
          <w:highlight w:val="yellow"/>
        </w:rPr>
        <w:t>Goldwater and</w:t>
      </w:r>
      <w:r>
        <w:t xml:space="preserve"> George </w:t>
      </w:r>
      <w:r w:rsidRPr="009C7DE8">
        <w:rPr>
          <w:rStyle w:val="StyleUnderline"/>
          <w:highlight w:val="yellow"/>
        </w:rPr>
        <w:t xml:space="preserve">McGovern. And you can be in the mainstream, but if your party </w:t>
      </w:r>
      <w:r w:rsidRPr="003E486C">
        <w:rPr>
          <w:rStyle w:val="StyleUnderline"/>
          <w:highlight w:val="green"/>
        </w:rPr>
        <w:t>isn't unified you can be torpedoed by a fringe</w:t>
      </w:r>
      <w:r w:rsidRPr="009C7DE8">
        <w:rPr>
          <w:rStyle w:val="StyleUnderline"/>
          <w:highlight w:val="yellow"/>
        </w:rPr>
        <w:t>, as</w:t>
      </w:r>
      <w:r>
        <w:t xml:space="preserve"> Al </w:t>
      </w:r>
      <w:r w:rsidRPr="009C7DE8">
        <w:rPr>
          <w:rStyle w:val="StyleUnderline"/>
          <w:highlight w:val="yellow"/>
        </w:rPr>
        <w:t>Gore was sunk by</w:t>
      </w:r>
      <w:r>
        <w:t xml:space="preserve"> Ralph </w:t>
      </w:r>
      <w:r w:rsidRPr="009C7DE8">
        <w:rPr>
          <w:rStyle w:val="StyleUnderline"/>
          <w:highlight w:val="yellow"/>
        </w:rPr>
        <w:t>Nader</w:t>
      </w:r>
      <w:r>
        <w:t>.</w:t>
      </w:r>
    </w:p>
    <w:p w14:paraId="03193E07" w14:textId="77777777" w:rsidR="000E2964" w:rsidRDefault="000E2964" w:rsidP="000E2964">
      <w:r w:rsidRPr="009C7DE8">
        <w:rPr>
          <w:rStyle w:val="StyleUnderline"/>
          <w:highlight w:val="yellow"/>
        </w:rPr>
        <w:t xml:space="preserve">Trump's divisive, </w:t>
      </w:r>
      <w:r w:rsidRPr="00FD180B">
        <w:rPr>
          <w:rStyle w:val="StyleUnderline"/>
          <w:highlight w:val="green"/>
        </w:rPr>
        <w:t xml:space="preserve">dark and disastrous convention </w:t>
      </w:r>
      <w:r w:rsidRPr="009C7DE8">
        <w:rPr>
          <w:rStyle w:val="StyleUnderline"/>
          <w:highlight w:val="yellow"/>
        </w:rPr>
        <w:t>is an opening for</w:t>
      </w:r>
      <w:r>
        <w:t xml:space="preserve"> Hillary </w:t>
      </w:r>
      <w:r w:rsidRPr="009C7DE8">
        <w:rPr>
          <w:rStyle w:val="StyleUnderline"/>
          <w:highlight w:val="yellow"/>
        </w:rPr>
        <w:t xml:space="preserve">Clinton and the Democrats. If they can come together, speak to the concerns of the forgotten middle class, </w:t>
      </w:r>
      <w:r w:rsidRPr="00FD180B">
        <w:rPr>
          <w:rStyle w:val="StyleUnderline"/>
          <w:highlight w:val="green"/>
        </w:rPr>
        <w:t>campaign in search of</w:t>
      </w:r>
      <w:r>
        <w:t xml:space="preserve">, as Clinton has said, </w:t>
      </w:r>
      <w:r w:rsidRPr="009C7DE8">
        <w:rPr>
          <w:rStyle w:val="StyleUnderline"/>
          <w:highlight w:val="yellow"/>
        </w:rPr>
        <w:t xml:space="preserve">common ground instead of scorched earth, she will </w:t>
      </w:r>
      <w:r w:rsidRPr="00FD180B">
        <w:rPr>
          <w:rStyle w:val="StyleUnderline"/>
          <w:highlight w:val="green"/>
        </w:rPr>
        <w:t xml:space="preserve">go a long way toward turning out the lights </w:t>
      </w:r>
      <w:r w:rsidRPr="009C7DE8">
        <w:rPr>
          <w:rStyle w:val="StyleUnderline"/>
          <w:highlight w:val="yellow"/>
        </w:rPr>
        <w:t>on</w:t>
      </w:r>
      <w:r>
        <w:t xml:space="preserve"> Donald </w:t>
      </w:r>
      <w:r w:rsidRPr="009C7DE8">
        <w:rPr>
          <w:rStyle w:val="StyleUnderline"/>
          <w:highlight w:val="yellow"/>
        </w:rPr>
        <w:t>Trump's dark brand of politics</w:t>
      </w:r>
      <w:r>
        <w:t>.</w:t>
      </w:r>
    </w:p>
    <w:p w14:paraId="7A6D4484" w14:textId="77777777" w:rsidR="000E2964" w:rsidRDefault="000E2964" w:rsidP="000E2964"/>
    <w:p w14:paraId="4CEA8214" w14:textId="77777777" w:rsidR="000D34E5" w:rsidRDefault="000D34E5" w:rsidP="00457027">
      <w:pPr>
        <w:pStyle w:val="Heading4"/>
      </w:pPr>
      <w:r w:rsidRPr="00896787">
        <w:rPr>
          <w:highlight w:val="yellow"/>
        </w:rPr>
        <w:t xml:space="preserve">Trump’s speech was </w:t>
      </w:r>
      <w:r w:rsidR="00457027" w:rsidRPr="00FD180B">
        <w:rPr>
          <w:highlight w:val="green"/>
        </w:rPr>
        <w:t xml:space="preserve">great — he </w:t>
      </w:r>
      <w:r w:rsidR="00457027" w:rsidRPr="00FD180B">
        <w:rPr>
          <w:highlight w:val="green"/>
          <w:u w:val="single"/>
        </w:rPr>
        <w:t xml:space="preserve">tells it </w:t>
      </w:r>
      <w:r w:rsidR="00457027" w:rsidRPr="00896787">
        <w:rPr>
          <w:highlight w:val="yellow"/>
          <w:u w:val="single"/>
        </w:rPr>
        <w:t>like it is</w:t>
      </w:r>
      <w:r w:rsidR="00457027" w:rsidRPr="00FD180B">
        <w:rPr>
          <w:highlight w:val="green"/>
        </w:rPr>
        <w:t>.</w:t>
      </w:r>
      <w:r w:rsidR="00457027">
        <w:t xml:space="preserve"> </w:t>
      </w:r>
    </w:p>
    <w:p w14:paraId="5B8D0910" w14:textId="77777777" w:rsidR="009D09A5" w:rsidRDefault="00457027" w:rsidP="009D09A5">
      <w:proofErr w:type="spellStart"/>
      <w:r w:rsidRPr="00896787">
        <w:rPr>
          <w:rStyle w:val="Style13ptBold"/>
          <w:highlight w:val="yellow"/>
        </w:rPr>
        <w:t>Blakeman</w:t>
      </w:r>
      <w:proofErr w:type="spellEnd"/>
      <w:r w:rsidRPr="00896787">
        <w:rPr>
          <w:rStyle w:val="Style13ptBold"/>
          <w:highlight w:val="yellow"/>
        </w:rPr>
        <w:t xml:space="preserve"> </w:t>
      </w:r>
      <w:r w:rsidRPr="00FD180B">
        <w:rPr>
          <w:rStyle w:val="Style13ptBold"/>
          <w:highlight w:val="green"/>
        </w:rPr>
        <w:t>16</w:t>
      </w:r>
      <w:r w:rsidRPr="00FD180B">
        <w:rPr>
          <w:highlight w:val="green"/>
        </w:rPr>
        <w:t xml:space="preserve"> —</w:t>
      </w:r>
      <w:r>
        <w:t xml:space="preserve"> </w:t>
      </w:r>
      <w:r w:rsidR="009D09A5">
        <w:t xml:space="preserve">Bradley A. </w:t>
      </w:r>
      <w:proofErr w:type="spellStart"/>
      <w:r w:rsidR="009D09A5">
        <w:t>Blakeman</w:t>
      </w:r>
      <w:proofErr w:type="spellEnd"/>
      <w:r w:rsidR="009D09A5">
        <w:t>, Professor of Public Policy, Politics, and International Affairs at Georgetown University, former Senior Adviser to President George W. Bush, 2016 (“</w:t>
      </w:r>
      <w:r w:rsidRPr="00457027">
        <w:t>How did Trump do?</w:t>
      </w:r>
      <w:r>
        <w:t xml:space="preserve"> GOP pundits weigh in on speech,” </w:t>
      </w:r>
      <w:r>
        <w:rPr>
          <w:i/>
        </w:rPr>
        <w:t>The Hill</w:t>
      </w:r>
      <w:r>
        <w:t>, July 22</w:t>
      </w:r>
      <w:r w:rsidRPr="00457027">
        <w:rPr>
          <w:vertAlign w:val="superscript"/>
        </w:rPr>
        <w:t>nd</w:t>
      </w:r>
      <w:r>
        <w:t xml:space="preserve">, Available Online at </w:t>
      </w:r>
      <w:hyperlink r:id="rId8" w:history="1">
        <w:r w:rsidRPr="007D6828">
          <w:rPr>
            <w:rStyle w:val="Hyperlink"/>
          </w:rPr>
          <w:t>http://thehill.com/blogs/pundits-blog/presidential-campaign/288831-how-did-trump-do-gop-pundits-weigh-in-on-speech</w:t>
        </w:r>
      </w:hyperlink>
      <w:r>
        <w:t>, Accessed 07-22-2016)</w:t>
      </w:r>
    </w:p>
    <w:p w14:paraId="4CA195CF" w14:textId="77777777" w:rsidR="009D09A5" w:rsidRDefault="009D09A5" w:rsidP="009D09A5">
      <w:r>
        <w:t xml:space="preserve">Donald </w:t>
      </w:r>
      <w:r w:rsidRPr="009C7DE8">
        <w:rPr>
          <w:rStyle w:val="StyleUnderline"/>
          <w:highlight w:val="yellow"/>
        </w:rPr>
        <w:t>Trump — you're hired! His personal statement</w:t>
      </w:r>
      <w:r>
        <w:t xml:space="preserve"> tonight </w:t>
      </w:r>
      <w:r w:rsidRPr="009C7DE8">
        <w:rPr>
          <w:rStyle w:val="StyleUnderline"/>
          <w:highlight w:val="yellow"/>
        </w:rPr>
        <w:t>made the case</w:t>
      </w:r>
      <w:r w:rsidRPr="00457027">
        <w:rPr>
          <w:rStyle w:val="StyleUnderline"/>
        </w:rPr>
        <w:t xml:space="preserve"> not only to the Republican convention, but also </w:t>
      </w:r>
      <w:r w:rsidRPr="00FD180B">
        <w:rPr>
          <w:rStyle w:val="StyleUnderline"/>
          <w:highlight w:val="green"/>
        </w:rPr>
        <w:t>to the American people</w:t>
      </w:r>
      <w:r>
        <w:t xml:space="preserve"> at large. </w:t>
      </w:r>
      <w:r w:rsidRPr="009C7DE8">
        <w:rPr>
          <w:rStyle w:val="StyleUnderline"/>
          <w:highlight w:val="yellow"/>
        </w:rPr>
        <w:t>Trump's remarks were as impressive as his resume. By the reaction of</w:t>
      </w:r>
      <w:r w:rsidRPr="00457027">
        <w:rPr>
          <w:rStyle w:val="StyleUnderline"/>
        </w:rPr>
        <w:t xml:space="preserve"> the convention </w:t>
      </w:r>
      <w:r w:rsidRPr="009C7DE8">
        <w:rPr>
          <w:rStyle w:val="StyleUnderline"/>
          <w:highlight w:val="yellow"/>
        </w:rPr>
        <w:t>attendees</w:t>
      </w:r>
      <w:r>
        <w:t xml:space="preserve"> tonight, </w:t>
      </w:r>
      <w:r w:rsidRPr="009C7DE8">
        <w:rPr>
          <w:rStyle w:val="StyleUnderline"/>
          <w:highlight w:val="yellow"/>
        </w:rPr>
        <w:t xml:space="preserve">it is clear they liked </w:t>
      </w:r>
      <w:r w:rsidRPr="00FD180B">
        <w:rPr>
          <w:rStyle w:val="StyleUnderline"/>
          <w:highlight w:val="green"/>
        </w:rPr>
        <w:t>what they heard. He tells it like it is</w:t>
      </w:r>
      <w:r w:rsidRPr="009C7DE8">
        <w:rPr>
          <w:rStyle w:val="StyleUnderline"/>
          <w:highlight w:val="yellow"/>
        </w:rPr>
        <w:t xml:space="preserve">: </w:t>
      </w:r>
      <w:r w:rsidRPr="009C7DE8">
        <w:rPr>
          <w:rStyle w:val="StyleUnderline"/>
          <w:highlight w:val="yellow"/>
        </w:rPr>
        <w:lastRenderedPageBreak/>
        <w:t>unfiltered and direct</w:t>
      </w:r>
      <w:r w:rsidRPr="00457027">
        <w:rPr>
          <w:rStyle w:val="StyleUnderline"/>
        </w:rPr>
        <w:t>. And it was clearly not your typical acceptance speech delivered by a not-so-typical GOP nominee</w:t>
      </w:r>
      <w:r>
        <w:t>.</w:t>
      </w:r>
    </w:p>
    <w:p w14:paraId="6DFD0EB9" w14:textId="77777777" w:rsidR="009D09A5" w:rsidRDefault="009D09A5" w:rsidP="009D09A5">
      <w:r w:rsidRPr="009C7DE8">
        <w:rPr>
          <w:rStyle w:val="StyleUnderline"/>
          <w:highlight w:val="yellow"/>
        </w:rPr>
        <w:t>Trump lived up to</w:t>
      </w:r>
      <w:r>
        <w:t xml:space="preserve"> tonight's theme, "</w:t>
      </w:r>
      <w:r w:rsidRPr="009C7DE8">
        <w:rPr>
          <w:rStyle w:val="StyleUnderline"/>
          <w:highlight w:val="yellow"/>
        </w:rPr>
        <w:t xml:space="preserve">Make </w:t>
      </w:r>
      <w:r w:rsidRPr="00FD180B">
        <w:rPr>
          <w:rStyle w:val="StyleUnderline"/>
          <w:highlight w:val="green"/>
        </w:rPr>
        <w:t>America One Again</w:t>
      </w:r>
      <w:r>
        <w:t xml:space="preserve">," </w:t>
      </w:r>
      <w:r w:rsidRPr="009C7DE8">
        <w:rPr>
          <w:rStyle w:val="StyleUnderline"/>
          <w:highlight w:val="yellow"/>
        </w:rPr>
        <w:t>laying out by subject</w:t>
      </w:r>
      <w:r w:rsidRPr="00457027">
        <w:rPr>
          <w:rStyle w:val="StyleUnderline"/>
        </w:rPr>
        <w:t xml:space="preserve">, one after the other, </w:t>
      </w:r>
      <w:r w:rsidRPr="009C7DE8">
        <w:rPr>
          <w:rStyle w:val="StyleUnderline"/>
          <w:highlight w:val="yellow"/>
        </w:rPr>
        <w:t xml:space="preserve">the problems we face, </w:t>
      </w:r>
      <w:r w:rsidRPr="00FD180B">
        <w:rPr>
          <w:rStyle w:val="StyleUnderline"/>
          <w:highlight w:val="green"/>
        </w:rPr>
        <w:t xml:space="preserve">what needs to be done and how </w:t>
      </w:r>
      <w:r w:rsidRPr="009C7DE8">
        <w:rPr>
          <w:rStyle w:val="StyleUnderline"/>
          <w:highlight w:val="yellow"/>
        </w:rPr>
        <w:t xml:space="preserve">he will get it done — getting back to basics and </w:t>
      </w:r>
      <w:r w:rsidRPr="00FD180B">
        <w:rPr>
          <w:rStyle w:val="StyleUnderline"/>
          <w:highlight w:val="green"/>
        </w:rPr>
        <w:t>vowing to unite the nation</w:t>
      </w:r>
      <w:r w:rsidRPr="00457027">
        <w:rPr>
          <w:rStyle w:val="StyleUnderline"/>
        </w:rPr>
        <w:t xml:space="preserve"> in his efforts will be his immediate challenges as president</w:t>
      </w:r>
      <w:r w:rsidR="00457027">
        <w:t>.</w:t>
      </w:r>
    </w:p>
    <w:p w14:paraId="202AB7F6" w14:textId="77777777" w:rsidR="009D09A5" w:rsidRDefault="009D09A5" w:rsidP="009D09A5">
      <w:r w:rsidRPr="009C7DE8">
        <w:rPr>
          <w:rStyle w:val="StyleUnderline"/>
          <w:highlight w:val="yellow"/>
        </w:rPr>
        <w:t xml:space="preserve">It starts with our own safety and security; </w:t>
      </w:r>
      <w:r w:rsidRPr="00FD180B">
        <w:rPr>
          <w:rStyle w:val="StyleUnderline"/>
          <w:highlight w:val="green"/>
        </w:rPr>
        <w:t>only then can we achieve a healthy economy, fair trade, immigration reform</w:t>
      </w:r>
      <w:r w:rsidRPr="009C7DE8">
        <w:rPr>
          <w:rStyle w:val="StyleUnderline"/>
          <w:highlight w:val="yellow"/>
        </w:rPr>
        <w:t xml:space="preserve">, a strong military, care for veterans, tax reform, regulation reform, </w:t>
      </w:r>
      <w:r w:rsidRPr="00FD180B">
        <w:rPr>
          <w:rStyle w:val="StyleUnderline"/>
          <w:highlight w:val="green"/>
        </w:rPr>
        <w:t>job creation, a robust manufacturing base</w:t>
      </w:r>
      <w:r w:rsidRPr="009C7DE8">
        <w:rPr>
          <w:rStyle w:val="StyleUnderline"/>
          <w:highlight w:val="yellow"/>
        </w:rPr>
        <w:t xml:space="preserve">, infrastructure development, energy independence, debt reduction, the repeal and replacement of </w:t>
      </w:r>
      <w:proofErr w:type="spellStart"/>
      <w:r w:rsidRPr="009C7DE8">
        <w:rPr>
          <w:rStyle w:val="StyleUnderline"/>
          <w:highlight w:val="yellow"/>
        </w:rPr>
        <w:t>ObamaCare</w:t>
      </w:r>
      <w:proofErr w:type="spellEnd"/>
      <w:r w:rsidRPr="009C7DE8">
        <w:rPr>
          <w:rStyle w:val="StyleUnderline"/>
          <w:highlight w:val="yellow"/>
        </w:rPr>
        <w:t xml:space="preserve">, </w:t>
      </w:r>
      <w:r w:rsidRPr="00FD180B">
        <w:rPr>
          <w:rStyle w:val="StyleUnderline"/>
          <w:highlight w:val="green"/>
        </w:rPr>
        <w:t>a strong foreign policy and a balanced Supreme Cour</w:t>
      </w:r>
      <w:r w:rsidRPr="009C7DE8">
        <w:rPr>
          <w:rStyle w:val="StyleUnderline"/>
          <w:highlight w:val="yellow"/>
        </w:rPr>
        <w:t>t</w:t>
      </w:r>
      <w:r w:rsidRPr="00457027">
        <w:rPr>
          <w:rStyle w:val="StyleUnderline"/>
        </w:rPr>
        <w:t>, just to name a few of his objectives</w:t>
      </w:r>
      <w:r>
        <w:t xml:space="preserve">. In short, </w:t>
      </w:r>
      <w:r w:rsidRPr="009C7DE8">
        <w:rPr>
          <w:rStyle w:val="StyleUnderline"/>
          <w:highlight w:val="yellow"/>
        </w:rPr>
        <w:t xml:space="preserve">his message is simple: </w:t>
      </w:r>
      <w:r w:rsidRPr="00FD180B">
        <w:rPr>
          <w:rStyle w:val="Emphasis"/>
          <w:highlight w:val="green"/>
        </w:rPr>
        <w:t>He fixes things and will put America first</w:t>
      </w:r>
      <w:r>
        <w:t>.</w:t>
      </w:r>
    </w:p>
    <w:p w14:paraId="21E00973" w14:textId="77777777" w:rsidR="009D09A5" w:rsidRDefault="009D09A5" w:rsidP="009D09A5">
      <w:r w:rsidRPr="009C7DE8">
        <w:rPr>
          <w:rStyle w:val="StyleUnderline"/>
          <w:highlight w:val="yellow"/>
        </w:rPr>
        <w:t>This has been the year of the outsider in both</w:t>
      </w:r>
      <w:r>
        <w:t xml:space="preserve"> the Republican and Democratic </w:t>
      </w:r>
      <w:r w:rsidRPr="009C7DE8">
        <w:rPr>
          <w:rStyle w:val="StyleUnderline"/>
          <w:highlight w:val="yellow"/>
        </w:rPr>
        <w:t xml:space="preserve">primaries. The Republicans chose one, but the Democrats took a pass. </w:t>
      </w:r>
      <w:r w:rsidRPr="00FD180B">
        <w:rPr>
          <w:rStyle w:val="StyleUnderline"/>
          <w:highlight w:val="green"/>
        </w:rPr>
        <w:t>There is no more outsider than Trump and no more insider than</w:t>
      </w:r>
      <w:r>
        <w:t xml:space="preserve"> presumptive Democratic nominee Hillary </w:t>
      </w:r>
      <w:r w:rsidRPr="009C7DE8">
        <w:rPr>
          <w:rStyle w:val="StyleUnderline"/>
          <w:highlight w:val="yellow"/>
        </w:rPr>
        <w:t xml:space="preserve">Clinton. The choices for the American people </w:t>
      </w:r>
      <w:r w:rsidRPr="00FD180B">
        <w:rPr>
          <w:rStyle w:val="StyleUnderline"/>
          <w:highlight w:val="green"/>
        </w:rPr>
        <w:t>could not be starker</w:t>
      </w:r>
      <w:r w:rsidR="00457027">
        <w:t>.</w:t>
      </w:r>
    </w:p>
    <w:p w14:paraId="2AD73348" w14:textId="77777777" w:rsidR="009D09A5" w:rsidRDefault="009D09A5" w:rsidP="009D09A5">
      <w:r w:rsidRPr="009C7DE8">
        <w:rPr>
          <w:rStyle w:val="StyleUnderline"/>
          <w:highlight w:val="yellow"/>
        </w:rPr>
        <w:t>Trump is the real deal and after tonight's performance,</w:t>
      </w:r>
      <w:r w:rsidRPr="00457027">
        <w:rPr>
          <w:rStyle w:val="StyleUnderline"/>
        </w:rPr>
        <w:t xml:space="preserve"> I have to believe that </w:t>
      </w:r>
      <w:r w:rsidRPr="009C7DE8">
        <w:rPr>
          <w:rStyle w:val="StyleUnderline"/>
          <w:highlight w:val="yellow"/>
        </w:rPr>
        <w:t>Democrats are shivering</w:t>
      </w:r>
      <w:r>
        <w:t xml:space="preserve"> in their pantsuits </w:t>
      </w:r>
      <w:r w:rsidRPr="00FD180B">
        <w:rPr>
          <w:rStyle w:val="StyleUnderline"/>
          <w:highlight w:val="green"/>
        </w:rPr>
        <w:t>about the next 100-plus days</w:t>
      </w:r>
      <w:r w:rsidRPr="00457027">
        <w:rPr>
          <w:rStyle w:val="StyleUnderline"/>
        </w:rPr>
        <w:t xml:space="preserve"> to come </w:t>
      </w:r>
      <w:r w:rsidRPr="009C7DE8">
        <w:rPr>
          <w:rStyle w:val="StyleUnderline"/>
          <w:highlight w:val="yellow"/>
        </w:rPr>
        <w:t>before Election Day</w:t>
      </w:r>
      <w:r w:rsidR="00457027">
        <w:t>.</w:t>
      </w:r>
    </w:p>
    <w:p w14:paraId="1CD714F8" w14:textId="77777777" w:rsidR="009D09A5" w:rsidRPr="00457027" w:rsidRDefault="009D09A5" w:rsidP="009D09A5">
      <w:pPr>
        <w:rPr>
          <w:rStyle w:val="StyleUnderline"/>
        </w:rPr>
      </w:pPr>
      <w:r w:rsidRPr="009C7DE8">
        <w:rPr>
          <w:rStyle w:val="StyleUnderline"/>
          <w:highlight w:val="yellow"/>
        </w:rPr>
        <w:t xml:space="preserve">America, your choice: </w:t>
      </w:r>
      <w:r w:rsidRPr="00FD180B">
        <w:rPr>
          <w:rStyle w:val="Emphasis"/>
          <w:highlight w:val="green"/>
        </w:rPr>
        <w:t>great again or same again?</w:t>
      </w:r>
      <w:r w:rsidRPr="00457027">
        <w:rPr>
          <w:rStyle w:val="StyleUnderline"/>
        </w:rPr>
        <w:t xml:space="preserve"> </w:t>
      </w:r>
    </w:p>
    <w:p w14:paraId="024C3056" w14:textId="77777777" w:rsidR="009D09A5" w:rsidRPr="001A730B" w:rsidRDefault="009D09A5" w:rsidP="001A730B"/>
    <w:p w14:paraId="3FE6F63C" w14:textId="77777777" w:rsidR="00457027" w:rsidRDefault="00457027" w:rsidP="00457027">
      <w:pPr>
        <w:pStyle w:val="Heading4"/>
      </w:pPr>
      <w:r w:rsidRPr="004D79DD">
        <w:rPr>
          <w:highlight w:val="green"/>
        </w:rPr>
        <w:t xml:space="preserve">Trump’s speech was </w:t>
      </w:r>
      <w:r w:rsidRPr="00896787">
        <w:rPr>
          <w:highlight w:val="yellow"/>
        </w:rPr>
        <w:t xml:space="preserve">pretty good </w:t>
      </w:r>
      <w:r w:rsidRPr="004D79DD">
        <w:rPr>
          <w:highlight w:val="green"/>
        </w:rPr>
        <w:t xml:space="preserve">— a </w:t>
      </w:r>
      <w:r w:rsidRPr="004D79DD">
        <w:rPr>
          <w:highlight w:val="green"/>
          <w:u w:val="single"/>
        </w:rPr>
        <w:t>clear contrast</w:t>
      </w:r>
      <w:r w:rsidRPr="004D79DD">
        <w:rPr>
          <w:highlight w:val="green"/>
        </w:rPr>
        <w:t xml:space="preserve"> is </w:t>
      </w:r>
      <w:r w:rsidRPr="00896787">
        <w:rPr>
          <w:highlight w:val="yellow"/>
        </w:rPr>
        <w:t>how to beat Clinton</w:t>
      </w:r>
      <w:r w:rsidRPr="004D79DD">
        <w:rPr>
          <w:highlight w:val="green"/>
        </w:rPr>
        <w:t>.</w:t>
      </w:r>
    </w:p>
    <w:p w14:paraId="1A812EF9" w14:textId="77777777" w:rsidR="00457027" w:rsidRDefault="00457027" w:rsidP="00457027">
      <w:proofErr w:type="spellStart"/>
      <w:r w:rsidRPr="004D79DD">
        <w:rPr>
          <w:rStyle w:val="Style13ptBold"/>
          <w:highlight w:val="green"/>
        </w:rPr>
        <w:t>LeBoutillier</w:t>
      </w:r>
      <w:proofErr w:type="spellEnd"/>
      <w:r w:rsidRPr="004D79DD">
        <w:rPr>
          <w:rStyle w:val="Style13ptBold"/>
          <w:highlight w:val="green"/>
        </w:rPr>
        <w:t xml:space="preserve"> </w:t>
      </w:r>
      <w:r w:rsidRPr="00896787">
        <w:rPr>
          <w:rStyle w:val="Style13ptBold"/>
          <w:highlight w:val="yellow"/>
        </w:rPr>
        <w:t>16</w:t>
      </w:r>
      <w:r>
        <w:t xml:space="preserve"> — John </w:t>
      </w:r>
      <w:proofErr w:type="spellStart"/>
      <w:r>
        <w:t>LeBoutillier</w:t>
      </w:r>
      <w:proofErr w:type="spellEnd"/>
      <w:r>
        <w:t>, Co-H</w:t>
      </w:r>
      <w:r w:rsidRPr="00457027">
        <w:t>ost of "Political Insiders" on Fox News Channel</w:t>
      </w:r>
      <w:r>
        <w:t>,</w:t>
      </w:r>
      <w:r w:rsidRPr="00457027">
        <w:t xml:space="preserve"> </w:t>
      </w:r>
      <w:r>
        <w:t>former Member of the United States House of Representatives (R-NY), 2016 (“</w:t>
      </w:r>
      <w:r w:rsidRPr="00457027">
        <w:t>How did Trump do?</w:t>
      </w:r>
      <w:r>
        <w:t xml:space="preserve"> GOP pundits weigh in on speech,” </w:t>
      </w:r>
      <w:r>
        <w:rPr>
          <w:i/>
        </w:rPr>
        <w:t>The Hill</w:t>
      </w:r>
      <w:r>
        <w:t>, July 22</w:t>
      </w:r>
      <w:r w:rsidRPr="00457027">
        <w:rPr>
          <w:vertAlign w:val="superscript"/>
        </w:rPr>
        <w:t>nd</w:t>
      </w:r>
      <w:r>
        <w:t xml:space="preserve">, Available Online at </w:t>
      </w:r>
      <w:hyperlink r:id="rId9" w:history="1">
        <w:r w:rsidRPr="007D6828">
          <w:rPr>
            <w:rStyle w:val="Hyperlink"/>
          </w:rPr>
          <w:t>http://thehill.com/blogs/pundits-blog/presidential-campaign/288831-how-did-trump-do-gop-pundits-weigh-in-on-speech</w:t>
        </w:r>
      </w:hyperlink>
      <w:r>
        <w:t>, Accessed 07-22-2016)</w:t>
      </w:r>
    </w:p>
    <w:p w14:paraId="68F3C266" w14:textId="77777777" w:rsidR="009D09A5" w:rsidRDefault="009D09A5" w:rsidP="009D09A5">
      <w:r w:rsidRPr="001A730B">
        <w:rPr>
          <w:rStyle w:val="StyleUnderline"/>
          <w:highlight w:val="yellow"/>
        </w:rPr>
        <w:t xml:space="preserve">Trump's speech began to frame the election in the right way: Our system is "rigged," and it thus takes an </w:t>
      </w:r>
      <w:r w:rsidRPr="004D79DD">
        <w:rPr>
          <w:rStyle w:val="StyleUnderline"/>
          <w:highlight w:val="green"/>
        </w:rPr>
        <w:t xml:space="preserve">outsider to change it. This is the theme he needs </w:t>
      </w:r>
      <w:r w:rsidRPr="001A730B">
        <w:rPr>
          <w:rStyle w:val="StyleUnderline"/>
          <w:highlight w:val="yellow"/>
        </w:rPr>
        <w:t>to concentrate on</w:t>
      </w:r>
      <w:r>
        <w:t xml:space="preserve"> from now until Nov. 8.</w:t>
      </w:r>
    </w:p>
    <w:p w14:paraId="6A75A8E1" w14:textId="77777777" w:rsidR="009D09A5" w:rsidRDefault="009D09A5" w:rsidP="009D09A5">
      <w:r w:rsidRPr="001A730B">
        <w:rPr>
          <w:rStyle w:val="StyleUnderline"/>
          <w:highlight w:val="yellow"/>
        </w:rPr>
        <w:t>While veering off into crime too often</w:t>
      </w:r>
      <w:r>
        <w:t xml:space="preserve"> during the speech, </w:t>
      </w:r>
      <w:r w:rsidRPr="001A730B">
        <w:rPr>
          <w:rStyle w:val="StyleUnderline"/>
          <w:highlight w:val="yellow"/>
        </w:rPr>
        <w:t xml:space="preserve">and thus taking the focus </w:t>
      </w:r>
      <w:r w:rsidRPr="004D79DD">
        <w:rPr>
          <w:rStyle w:val="StyleUnderline"/>
          <w:highlight w:val="green"/>
        </w:rPr>
        <w:t xml:space="preserve">away from his strength on jobs and the economy, and </w:t>
      </w:r>
      <w:r w:rsidRPr="001A730B">
        <w:rPr>
          <w:rStyle w:val="StyleUnderline"/>
          <w:highlight w:val="yellow"/>
        </w:rPr>
        <w:t>for going on too</w:t>
      </w:r>
      <w:r w:rsidRPr="001A730B">
        <w:t xml:space="preserve">, too </w:t>
      </w:r>
      <w:r w:rsidRPr="001A730B">
        <w:rPr>
          <w:rStyle w:val="StyleUnderline"/>
          <w:highlight w:val="yellow"/>
        </w:rPr>
        <w:t xml:space="preserve">long, Trump effectively laid out the differences </w:t>
      </w:r>
      <w:r w:rsidRPr="004D79DD">
        <w:rPr>
          <w:rStyle w:val="StyleUnderline"/>
          <w:highlight w:val="green"/>
        </w:rPr>
        <w:t>between himself and Clinton</w:t>
      </w:r>
      <w:r w:rsidR="00457027">
        <w:t>.</w:t>
      </w:r>
    </w:p>
    <w:p w14:paraId="3EDCBA2C" w14:textId="77777777" w:rsidR="009D09A5" w:rsidRDefault="009D09A5" w:rsidP="009D09A5">
      <w:r w:rsidRPr="001A730B">
        <w:rPr>
          <w:rStyle w:val="StyleUnderline"/>
          <w:highlight w:val="yellow"/>
        </w:rPr>
        <w:t xml:space="preserve">If he keeps the focus on Clinton, </w:t>
      </w:r>
      <w:r w:rsidRPr="004D79DD">
        <w:rPr>
          <w:rStyle w:val="StyleUnderline"/>
          <w:highlight w:val="green"/>
        </w:rPr>
        <w:t>he can win in November. But if he lets her make the election a referendum on his temperament</w:t>
      </w:r>
      <w:r w:rsidRPr="001A730B">
        <w:rPr>
          <w:rStyle w:val="StyleUnderline"/>
          <w:highlight w:val="yellow"/>
        </w:rPr>
        <w:t>, he will lose</w:t>
      </w:r>
      <w:r w:rsidR="00457027">
        <w:t>.</w:t>
      </w:r>
    </w:p>
    <w:p w14:paraId="34DEFC2F" w14:textId="77777777" w:rsidR="009D09A5" w:rsidRDefault="009D09A5" w:rsidP="009D09A5">
      <w:r w:rsidRPr="001A730B">
        <w:rPr>
          <w:rStyle w:val="StyleUnderline"/>
          <w:highlight w:val="yellow"/>
        </w:rPr>
        <w:t>Tonight's speech is his guidepost</w:t>
      </w:r>
      <w:r w:rsidR="00457027" w:rsidRPr="001A730B">
        <w:rPr>
          <w:rStyle w:val="StyleUnderline"/>
          <w:highlight w:val="yellow"/>
        </w:rPr>
        <w:t xml:space="preserve"> for the road to November</w:t>
      </w:r>
      <w:r w:rsidR="00457027">
        <w:t>.</w:t>
      </w:r>
    </w:p>
    <w:p w14:paraId="697D5483" w14:textId="77777777" w:rsidR="009D09A5" w:rsidRPr="00457027" w:rsidRDefault="009D09A5" w:rsidP="009D09A5">
      <w:pPr>
        <w:rPr>
          <w:rStyle w:val="Emphasis"/>
        </w:rPr>
      </w:pPr>
      <w:r w:rsidRPr="001A730B">
        <w:rPr>
          <w:rStyle w:val="StyleUnderline"/>
          <w:highlight w:val="yellow"/>
        </w:rPr>
        <w:t xml:space="preserve">The question now is: </w:t>
      </w:r>
      <w:r w:rsidRPr="004D79DD">
        <w:rPr>
          <w:rStyle w:val="Emphasis"/>
          <w:highlight w:val="green"/>
        </w:rPr>
        <w:t>Will he stick to it?</w:t>
      </w:r>
    </w:p>
    <w:p w14:paraId="082023B3" w14:textId="77777777" w:rsidR="009D09A5" w:rsidRDefault="009D09A5" w:rsidP="009D09A5"/>
    <w:p w14:paraId="5406320A" w14:textId="77777777" w:rsidR="00457027" w:rsidRDefault="00457027" w:rsidP="00457027">
      <w:pPr>
        <w:pStyle w:val="Heading4"/>
      </w:pPr>
      <w:r w:rsidRPr="004D79DD">
        <w:rPr>
          <w:highlight w:val="green"/>
        </w:rPr>
        <w:t xml:space="preserve">Trump’s speech was </w:t>
      </w:r>
      <w:r w:rsidRPr="00896787">
        <w:rPr>
          <w:highlight w:val="yellow"/>
        </w:rPr>
        <w:t xml:space="preserve">solid </w:t>
      </w:r>
      <w:r w:rsidRPr="004D79DD">
        <w:rPr>
          <w:highlight w:val="green"/>
        </w:rPr>
        <w:t xml:space="preserve">— he needs to </w:t>
      </w:r>
      <w:r w:rsidRPr="00896787">
        <w:rPr>
          <w:highlight w:val="yellow"/>
          <w:u w:val="single"/>
        </w:rPr>
        <w:t>maintain this style</w:t>
      </w:r>
      <w:r w:rsidRPr="00896787">
        <w:rPr>
          <w:highlight w:val="yellow"/>
        </w:rPr>
        <w:t xml:space="preserve"> </w:t>
      </w:r>
      <w:r w:rsidRPr="004D79DD">
        <w:rPr>
          <w:highlight w:val="green"/>
        </w:rPr>
        <w:t>to beat Clinton.</w:t>
      </w:r>
    </w:p>
    <w:p w14:paraId="0CBA8353" w14:textId="77777777" w:rsidR="009D09A5" w:rsidRDefault="00457027" w:rsidP="009D09A5">
      <w:proofErr w:type="spellStart"/>
      <w:r w:rsidRPr="00896787">
        <w:rPr>
          <w:rStyle w:val="Style13ptBold"/>
          <w:highlight w:val="yellow"/>
        </w:rPr>
        <w:t>Mackowiak</w:t>
      </w:r>
      <w:proofErr w:type="spellEnd"/>
      <w:r w:rsidRPr="00896787">
        <w:rPr>
          <w:rStyle w:val="Style13ptBold"/>
          <w:highlight w:val="yellow"/>
        </w:rPr>
        <w:t xml:space="preserve"> 16</w:t>
      </w:r>
      <w:r>
        <w:t xml:space="preserve"> — Matt </w:t>
      </w:r>
      <w:proofErr w:type="spellStart"/>
      <w:r>
        <w:t>Mackowiak</w:t>
      </w:r>
      <w:proofErr w:type="spellEnd"/>
      <w:r>
        <w:t>, syndicated columnist and Republican consultant, former Capitol Hill and George W. Bush administration aide, 2016 (“</w:t>
      </w:r>
      <w:r w:rsidRPr="00457027">
        <w:t>How did Trump do?</w:t>
      </w:r>
      <w:r>
        <w:t xml:space="preserve"> GOP pundits weigh in on speech,” </w:t>
      </w:r>
      <w:r>
        <w:rPr>
          <w:i/>
        </w:rPr>
        <w:t>The Hill</w:t>
      </w:r>
      <w:r>
        <w:t>, July 22</w:t>
      </w:r>
      <w:r w:rsidRPr="00457027">
        <w:rPr>
          <w:vertAlign w:val="superscript"/>
        </w:rPr>
        <w:t>nd</w:t>
      </w:r>
      <w:r>
        <w:t xml:space="preserve">, Available Online at </w:t>
      </w:r>
      <w:hyperlink r:id="rId10" w:history="1">
        <w:r w:rsidRPr="007D6828">
          <w:rPr>
            <w:rStyle w:val="Hyperlink"/>
          </w:rPr>
          <w:t>http://thehill.com/blogs/pundits-blog/presidential-campaign/288831-how-did-trump-do-gop-pundits-weigh-in-on-speech</w:t>
        </w:r>
      </w:hyperlink>
      <w:r>
        <w:t>, Accessed 07-22-2016)</w:t>
      </w:r>
    </w:p>
    <w:p w14:paraId="6A4CCAE3" w14:textId="77777777" w:rsidR="009D09A5" w:rsidRDefault="009D09A5" w:rsidP="009D09A5">
      <w:r>
        <w:t xml:space="preserve">Tonight, </w:t>
      </w:r>
      <w:r w:rsidRPr="001A730B">
        <w:rPr>
          <w:rStyle w:val="StyleUnderline"/>
          <w:highlight w:val="yellow"/>
        </w:rPr>
        <w:t xml:space="preserve">Trump effectively asked all </w:t>
      </w:r>
      <w:r w:rsidRPr="004D79DD">
        <w:rPr>
          <w:rStyle w:val="StyleUnderline"/>
          <w:highlight w:val="green"/>
        </w:rPr>
        <w:t>Americans to answer one question</w:t>
      </w:r>
      <w:r w:rsidRPr="001A730B">
        <w:rPr>
          <w:rStyle w:val="StyleUnderline"/>
          <w:highlight w:val="yellow"/>
        </w:rPr>
        <w:t xml:space="preserve">: Do you feel safe? He believes the </w:t>
      </w:r>
      <w:r w:rsidRPr="004D79DD">
        <w:rPr>
          <w:rStyle w:val="StyleUnderline"/>
          <w:highlight w:val="green"/>
        </w:rPr>
        <w:t>overwhelming answer is "no."</w:t>
      </w:r>
      <w:r>
        <w:t xml:space="preserve"> Given the limitations of his candidacy, </w:t>
      </w:r>
      <w:r w:rsidRPr="001A730B">
        <w:rPr>
          <w:rStyle w:val="StyleUnderline"/>
          <w:highlight w:val="yellow"/>
        </w:rPr>
        <w:lastRenderedPageBreak/>
        <w:t xml:space="preserve">this was a </w:t>
      </w:r>
      <w:r w:rsidRPr="001A730B">
        <w:rPr>
          <w:rStyle w:val="Emphasis"/>
          <w:highlight w:val="yellow"/>
        </w:rPr>
        <w:t>well-developed</w:t>
      </w:r>
      <w:r w:rsidRPr="001A730B">
        <w:rPr>
          <w:rStyle w:val="StyleUnderline"/>
          <w:highlight w:val="yellow"/>
        </w:rPr>
        <w:t xml:space="preserve"> and </w:t>
      </w:r>
      <w:r w:rsidRPr="004D79DD">
        <w:rPr>
          <w:rStyle w:val="Emphasis"/>
          <w:highlight w:val="green"/>
        </w:rPr>
        <w:t>strongly delivered</w:t>
      </w:r>
      <w:r w:rsidRPr="004D79DD">
        <w:rPr>
          <w:rStyle w:val="StyleUnderline"/>
          <w:highlight w:val="green"/>
        </w:rPr>
        <w:t xml:space="preserve"> speech</w:t>
      </w:r>
      <w:r w:rsidRPr="001A730B">
        <w:rPr>
          <w:rStyle w:val="StyleUnderline"/>
          <w:highlight w:val="yellow"/>
        </w:rPr>
        <w:t xml:space="preserve">. At times it did appear too negative, but </w:t>
      </w:r>
      <w:r w:rsidRPr="004D79DD">
        <w:rPr>
          <w:rStyle w:val="Emphasis"/>
          <w:highlight w:val="green"/>
        </w:rPr>
        <w:t>contrast is necessary in a nomination speech</w:t>
      </w:r>
      <w:r w:rsidR="00457027">
        <w:t>.</w:t>
      </w:r>
    </w:p>
    <w:p w14:paraId="1F104819" w14:textId="77777777" w:rsidR="009D09A5" w:rsidRDefault="009D09A5" w:rsidP="009D09A5">
      <w:r w:rsidRPr="001A730B">
        <w:rPr>
          <w:rStyle w:val="StyleUnderline"/>
          <w:highlight w:val="yellow"/>
        </w:rPr>
        <w:t>Trump made an address worthy of the presidency and</w:t>
      </w:r>
      <w:r>
        <w:t xml:space="preserve"> I believe </w:t>
      </w:r>
      <w:r w:rsidRPr="001A730B">
        <w:rPr>
          <w:rStyle w:val="StyleUnderline"/>
          <w:highlight w:val="yellow"/>
        </w:rPr>
        <w:t>the result will be a small bump in the polls</w:t>
      </w:r>
      <w:r>
        <w:t xml:space="preserve"> in the next week. </w:t>
      </w:r>
      <w:r w:rsidRPr="004D79DD">
        <w:rPr>
          <w:rStyle w:val="StyleUnderline"/>
          <w:highlight w:val="green"/>
        </w:rPr>
        <w:t xml:space="preserve">My biggest concern is that he did not use </w:t>
      </w:r>
      <w:r w:rsidRPr="001A730B">
        <w:rPr>
          <w:rStyle w:val="StyleUnderline"/>
          <w:highlight w:val="yellow"/>
        </w:rPr>
        <w:t>this speech to expand his appeal</w:t>
      </w:r>
      <w:r w:rsidRPr="00457027">
        <w:rPr>
          <w:rStyle w:val="StyleUnderline"/>
        </w:rPr>
        <w:t xml:space="preserve">, choosing instead to deepen it among the support he already has. </w:t>
      </w:r>
      <w:r w:rsidRPr="001A730B">
        <w:rPr>
          <w:rStyle w:val="StyleUnderline"/>
          <w:highlight w:val="yellow"/>
        </w:rPr>
        <w:t>His themes were entirely consistent with his campaign</w:t>
      </w:r>
      <w:r w:rsidRPr="00457027">
        <w:rPr>
          <w:rStyle w:val="StyleUnderline"/>
        </w:rPr>
        <w:t xml:space="preserve"> over the past year, </w:t>
      </w:r>
      <w:r w:rsidRPr="001A730B">
        <w:rPr>
          <w:rStyle w:val="StyleUnderline"/>
          <w:highlight w:val="yellow"/>
        </w:rPr>
        <w:t xml:space="preserve">but it </w:t>
      </w:r>
      <w:r w:rsidRPr="004D79DD">
        <w:rPr>
          <w:rStyle w:val="StyleUnderline"/>
          <w:highlight w:val="green"/>
        </w:rPr>
        <w:t xml:space="preserve">was presented in the most thorough, disciplined </w:t>
      </w:r>
      <w:r w:rsidRPr="001A730B">
        <w:rPr>
          <w:rStyle w:val="StyleUnderline"/>
          <w:highlight w:val="yellow"/>
        </w:rPr>
        <w:t xml:space="preserve">and specific way yet. Trump smartly tapped in to the economic and security anxiety that many Americans feel, </w:t>
      </w:r>
      <w:r w:rsidRPr="004D79DD">
        <w:rPr>
          <w:rStyle w:val="StyleUnderline"/>
          <w:highlight w:val="green"/>
        </w:rPr>
        <w:t>presenting himself as the only acceptable solution</w:t>
      </w:r>
      <w:r w:rsidR="00457027">
        <w:t>.</w:t>
      </w:r>
    </w:p>
    <w:p w14:paraId="4EAAB48F" w14:textId="77777777" w:rsidR="009D09A5" w:rsidRPr="00457027" w:rsidRDefault="009D09A5" w:rsidP="009D09A5">
      <w:pPr>
        <w:rPr>
          <w:rStyle w:val="StyleUnderline"/>
        </w:rPr>
      </w:pPr>
      <w:r w:rsidRPr="001A730B">
        <w:rPr>
          <w:rStyle w:val="StyleUnderline"/>
          <w:highlight w:val="yellow"/>
        </w:rPr>
        <w:t>If Trump would present himself this seriously in campaign rallies, interviews and</w:t>
      </w:r>
      <w:r w:rsidRPr="00457027">
        <w:rPr>
          <w:rStyle w:val="StyleUnderline"/>
        </w:rPr>
        <w:t xml:space="preserve"> in the </w:t>
      </w:r>
      <w:r w:rsidRPr="004D79DD">
        <w:rPr>
          <w:rStyle w:val="StyleUnderline"/>
          <w:highlight w:val="green"/>
        </w:rPr>
        <w:t>televised debates</w:t>
      </w:r>
      <w:r w:rsidRPr="00457027">
        <w:rPr>
          <w:rStyle w:val="StyleUnderline"/>
        </w:rPr>
        <w:t xml:space="preserve"> for the rest of the campaign, </w:t>
      </w:r>
      <w:r w:rsidRPr="001A730B">
        <w:rPr>
          <w:rStyle w:val="StyleUnderline"/>
          <w:highlight w:val="yellow"/>
        </w:rPr>
        <w:t xml:space="preserve">he would likely have a reasonable chance to </w:t>
      </w:r>
      <w:r w:rsidRPr="004D79DD">
        <w:rPr>
          <w:rStyle w:val="StyleUnderline"/>
          <w:highlight w:val="green"/>
        </w:rPr>
        <w:t>win against a weak Democrat in a change year</w:t>
      </w:r>
      <w:r w:rsidRPr="001A730B">
        <w:rPr>
          <w:rStyle w:val="StyleUnderline"/>
          <w:highlight w:val="yellow"/>
        </w:rPr>
        <w:t xml:space="preserve">. He has now set a new standard. </w:t>
      </w:r>
      <w:r w:rsidRPr="004D79DD">
        <w:rPr>
          <w:rStyle w:val="StyleUnderline"/>
          <w:highlight w:val="green"/>
        </w:rPr>
        <w:t>The question is: Can he keep it up?</w:t>
      </w:r>
    </w:p>
    <w:p w14:paraId="05DDA4C0" w14:textId="77777777" w:rsidR="009D09A5" w:rsidRDefault="009D09A5" w:rsidP="009D09A5"/>
    <w:p w14:paraId="23060237" w14:textId="77777777" w:rsidR="00457027" w:rsidRDefault="00457027" w:rsidP="00457027">
      <w:pPr>
        <w:pStyle w:val="Heading4"/>
      </w:pPr>
      <w:r w:rsidRPr="004D79DD">
        <w:rPr>
          <w:highlight w:val="green"/>
        </w:rPr>
        <w:t xml:space="preserve">Trump’s speech was </w:t>
      </w:r>
      <w:r w:rsidRPr="00896787">
        <w:rPr>
          <w:highlight w:val="yellow"/>
        </w:rPr>
        <w:t xml:space="preserve">good </w:t>
      </w:r>
      <w:r w:rsidRPr="004D79DD">
        <w:rPr>
          <w:highlight w:val="green"/>
        </w:rPr>
        <w:t xml:space="preserve">— he’s rightly appealing to </w:t>
      </w:r>
      <w:r w:rsidRPr="00896787">
        <w:rPr>
          <w:highlight w:val="yellow"/>
          <w:u w:val="single"/>
        </w:rPr>
        <w:t>Blue Collar voters</w:t>
      </w:r>
      <w:r w:rsidRPr="00896787">
        <w:rPr>
          <w:highlight w:val="yellow"/>
        </w:rPr>
        <w:t xml:space="preserve"> </w:t>
      </w:r>
      <w:r w:rsidRPr="004D79DD">
        <w:rPr>
          <w:highlight w:val="green"/>
        </w:rPr>
        <w:t>in the Great Lakes region.</w:t>
      </w:r>
    </w:p>
    <w:p w14:paraId="388FAEC1" w14:textId="77777777" w:rsidR="009D09A5" w:rsidRDefault="00457027" w:rsidP="009D09A5">
      <w:r w:rsidRPr="00896787">
        <w:rPr>
          <w:rStyle w:val="Style13ptBold"/>
          <w:highlight w:val="yellow"/>
        </w:rPr>
        <w:t xml:space="preserve">Manning </w:t>
      </w:r>
      <w:r w:rsidRPr="004D79DD">
        <w:rPr>
          <w:rStyle w:val="Style13ptBold"/>
          <w:highlight w:val="green"/>
        </w:rPr>
        <w:t>16</w:t>
      </w:r>
      <w:r>
        <w:t xml:space="preserve"> — Rick Manning, longtime conservative political professional who remains active in his local Republican Party, 2016 (“</w:t>
      </w:r>
      <w:r w:rsidRPr="00457027">
        <w:t>How did Trump do?</w:t>
      </w:r>
      <w:r>
        <w:t xml:space="preserve"> GOP pundits weigh in on speech,” </w:t>
      </w:r>
      <w:r>
        <w:rPr>
          <w:i/>
        </w:rPr>
        <w:t>The Hill</w:t>
      </w:r>
      <w:r>
        <w:t>, July 22</w:t>
      </w:r>
      <w:r w:rsidRPr="00457027">
        <w:rPr>
          <w:vertAlign w:val="superscript"/>
        </w:rPr>
        <w:t>nd</w:t>
      </w:r>
      <w:r>
        <w:t xml:space="preserve">, Available Online at </w:t>
      </w:r>
      <w:hyperlink r:id="rId11" w:history="1">
        <w:r w:rsidRPr="007D6828">
          <w:rPr>
            <w:rStyle w:val="Hyperlink"/>
          </w:rPr>
          <w:t>http://thehill.com/blogs/pundits-blog/presidential-campaign/288831-how-did-trump-do-gop-pundits-weigh-in-on-speech</w:t>
        </w:r>
      </w:hyperlink>
      <w:r>
        <w:t>, Accessed 07-22-2016)</w:t>
      </w:r>
    </w:p>
    <w:p w14:paraId="7B2FF37B" w14:textId="77777777" w:rsidR="009D09A5" w:rsidRDefault="009D09A5" w:rsidP="009D09A5">
      <w:r w:rsidRPr="001A730B">
        <w:rPr>
          <w:rStyle w:val="StyleUnderline"/>
          <w:highlight w:val="yellow"/>
        </w:rPr>
        <w:t xml:space="preserve">Trump's personal, </w:t>
      </w:r>
      <w:r w:rsidRPr="004D79DD">
        <w:rPr>
          <w:rStyle w:val="StyleUnderline"/>
          <w:highlight w:val="green"/>
        </w:rPr>
        <w:t xml:space="preserve">national and job security message hits to </w:t>
      </w:r>
      <w:r w:rsidRPr="001A730B">
        <w:rPr>
          <w:rStyle w:val="StyleUnderline"/>
          <w:highlight w:val="yellow"/>
        </w:rPr>
        <w:t xml:space="preserve">the heart of Americans who have seen their jobs threatened or lost, watched violence against </w:t>
      </w:r>
      <w:r w:rsidRPr="004D79DD">
        <w:rPr>
          <w:rStyle w:val="StyleUnderline"/>
          <w:highlight w:val="green"/>
        </w:rPr>
        <w:t>the police seemingly accepted</w:t>
      </w:r>
      <w:r w:rsidRPr="00457027">
        <w:rPr>
          <w:rStyle w:val="StyleUnderline"/>
        </w:rPr>
        <w:t xml:space="preserve"> by our nation's leaders, </w:t>
      </w:r>
      <w:r w:rsidRPr="001A730B">
        <w:rPr>
          <w:rStyle w:val="StyleUnderline"/>
          <w:highlight w:val="yellow"/>
        </w:rPr>
        <w:t xml:space="preserve">and had their constitutional freedoms and </w:t>
      </w:r>
      <w:r w:rsidRPr="004D79DD">
        <w:rPr>
          <w:rStyle w:val="StyleUnderline"/>
          <w:highlight w:val="green"/>
        </w:rPr>
        <w:t>beliefs come under nonstop attack</w:t>
      </w:r>
      <w:r w:rsidRPr="00457027">
        <w:rPr>
          <w:rStyle w:val="StyleUnderline"/>
        </w:rPr>
        <w:t xml:space="preserve"> over the past eight years, </w:t>
      </w:r>
      <w:r w:rsidRPr="001A730B">
        <w:rPr>
          <w:rStyle w:val="StyleUnderline"/>
          <w:highlight w:val="yellow"/>
        </w:rPr>
        <w:t>all</w:t>
      </w:r>
      <w:r w:rsidRPr="00457027">
        <w:rPr>
          <w:rStyle w:val="StyleUnderline"/>
        </w:rPr>
        <w:t xml:space="preserve"> the </w:t>
      </w:r>
      <w:r w:rsidRPr="001A730B">
        <w:rPr>
          <w:rStyle w:val="StyleUnderline"/>
          <w:highlight w:val="yellow"/>
        </w:rPr>
        <w:t>while terrorist attacks and beheadings seemingly are becoming the new normal</w:t>
      </w:r>
      <w:r w:rsidR="00457027">
        <w:t>.</w:t>
      </w:r>
    </w:p>
    <w:p w14:paraId="799CBFEC" w14:textId="77777777" w:rsidR="009D09A5" w:rsidRDefault="009D09A5" w:rsidP="009D09A5">
      <w:r w:rsidRPr="004D79DD">
        <w:rPr>
          <w:rStyle w:val="StyleUnderline"/>
          <w:highlight w:val="green"/>
        </w:rPr>
        <w:t>Trump speaks directly to these voters, many of them blue collar</w:t>
      </w:r>
      <w:r w:rsidRPr="001A730B">
        <w:rPr>
          <w:rStyle w:val="StyleUnderline"/>
          <w:highlight w:val="yellow"/>
        </w:rPr>
        <w:t>, who have found that the Democratic Party</w:t>
      </w:r>
      <w:r>
        <w:t xml:space="preserve"> that they once felt spoke for them </w:t>
      </w:r>
      <w:r w:rsidRPr="004D79DD">
        <w:rPr>
          <w:rStyle w:val="StyleUnderline"/>
          <w:highlight w:val="green"/>
        </w:rPr>
        <w:t xml:space="preserve">has </w:t>
      </w:r>
      <w:r w:rsidRPr="004D79DD">
        <w:rPr>
          <w:rStyle w:val="Emphasis"/>
          <w:highlight w:val="green"/>
        </w:rPr>
        <w:t>completely abandoned them</w:t>
      </w:r>
      <w:r w:rsidRPr="004D79DD">
        <w:rPr>
          <w:highlight w:val="green"/>
        </w:rPr>
        <w:t>.</w:t>
      </w:r>
      <w:r>
        <w:t xml:space="preserve"> Tonight, </w:t>
      </w:r>
      <w:r w:rsidRPr="001A730B">
        <w:rPr>
          <w:rStyle w:val="StyleUnderline"/>
          <w:highlight w:val="yellow"/>
        </w:rPr>
        <w:t xml:space="preserve">Trump looked them in the eye and promised to be their </w:t>
      </w:r>
      <w:proofErr w:type="gramStart"/>
      <w:r w:rsidRPr="001A730B">
        <w:rPr>
          <w:rStyle w:val="StyleUnderline"/>
          <w:highlight w:val="yellow"/>
        </w:rPr>
        <w:t>voice,</w:t>
      </w:r>
      <w:proofErr w:type="gramEnd"/>
      <w:r w:rsidRPr="001A730B">
        <w:rPr>
          <w:rStyle w:val="StyleUnderline"/>
          <w:highlight w:val="yellow"/>
        </w:rPr>
        <w:t xml:space="preserve"> one that will tell the truth rather than</w:t>
      </w:r>
      <w:r w:rsidRPr="00457027">
        <w:rPr>
          <w:rStyle w:val="StyleUnderline"/>
        </w:rPr>
        <w:t xml:space="preserve"> subtle lies couched as </w:t>
      </w:r>
      <w:r w:rsidRPr="001A730B">
        <w:rPr>
          <w:rStyle w:val="StyleUnderline"/>
          <w:highlight w:val="yellow"/>
        </w:rPr>
        <w:t>political correctness</w:t>
      </w:r>
      <w:r w:rsidRPr="00457027">
        <w:rPr>
          <w:rStyle w:val="StyleUnderline"/>
        </w:rPr>
        <w:t xml:space="preserve">. </w:t>
      </w:r>
      <w:r w:rsidRPr="001A730B">
        <w:rPr>
          <w:rStyle w:val="StyleUnderline"/>
          <w:highlight w:val="yellow"/>
        </w:rPr>
        <w:t xml:space="preserve">Trump </w:t>
      </w:r>
      <w:r w:rsidRPr="004D79DD">
        <w:rPr>
          <w:rStyle w:val="StyleUnderline"/>
          <w:highlight w:val="green"/>
        </w:rPr>
        <w:t xml:space="preserve">promised to be a voice that will stand for them </w:t>
      </w:r>
      <w:r w:rsidRPr="001A730B">
        <w:rPr>
          <w:rStyle w:val="StyleUnderline"/>
          <w:highlight w:val="yellow"/>
        </w:rPr>
        <w:t>and against the corporate cronies who have fixed the system against them</w:t>
      </w:r>
      <w:r>
        <w:t>.</w:t>
      </w:r>
    </w:p>
    <w:p w14:paraId="0D7BC5E3" w14:textId="77777777" w:rsidR="009D09A5" w:rsidRDefault="009D09A5" w:rsidP="009D09A5">
      <w:r w:rsidRPr="001A730B">
        <w:rPr>
          <w:rStyle w:val="StyleUnderline"/>
          <w:highlight w:val="yellow"/>
        </w:rPr>
        <w:t xml:space="preserve">Rather </w:t>
      </w:r>
      <w:r w:rsidRPr="004D79DD">
        <w:rPr>
          <w:rStyle w:val="StyleUnderline"/>
          <w:highlight w:val="green"/>
        </w:rPr>
        <w:t xml:space="preserve">than run a failed wash, rinse, repeat campaign, Trump's appeal </w:t>
      </w:r>
      <w:r w:rsidRPr="001A730B">
        <w:rPr>
          <w:rStyle w:val="StyleUnderline"/>
          <w:highlight w:val="yellow"/>
        </w:rPr>
        <w:t xml:space="preserve">to put America first in trade deals, restore law and order, </w:t>
      </w:r>
      <w:r w:rsidRPr="004D79DD">
        <w:rPr>
          <w:rStyle w:val="StyleUnderline"/>
          <w:highlight w:val="green"/>
        </w:rPr>
        <w:t xml:space="preserve">enforce our borders, and protect our national security demonstrates </w:t>
      </w:r>
      <w:r w:rsidRPr="001A730B">
        <w:rPr>
          <w:rStyle w:val="StyleUnderline"/>
          <w:highlight w:val="yellow"/>
        </w:rPr>
        <w:t xml:space="preserve">that he is going to fight for traditional blue-collar, Democratic and independent voters in the Great Lakes states and beyond against an opponent </w:t>
      </w:r>
      <w:r w:rsidRPr="004D79DD">
        <w:rPr>
          <w:rStyle w:val="StyleUnderline"/>
          <w:highlight w:val="green"/>
        </w:rPr>
        <w:t xml:space="preserve">saddled with a globalist record that is despised </w:t>
      </w:r>
      <w:r w:rsidRPr="001A730B">
        <w:rPr>
          <w:rStyle w:val="StyleUnderline"/>
          <w:highlight w:val="yellow"/>
        </w:rPr>
        <w:t xml:space="preserve">by these voters. The political brilliance of changing the electoral map from one where the </w:t>
      </w:r>
      <w:r w:rsidRPr="0054172C">
        <w:rPr>
          <w:rStyle w:val="StyleUnderline"/>
          <w:highlight w:val="green"/>
        </w:rPr>
        <w:t xml:space="preserve">GOP candidate had no margin for error to one </w:t>
      </w:r>
      <w:r w:rsidRPr="001A730B">
        <w:rPr>
          <w:rStyle w:val="StyleUnderline"/>
          <w:highlight w:val="yellow"/>
        </w:rPr>
        <w:t xml:space="preserve">where there are more battleground states in play automatically puts Clinton on the defensive in traditional </w:t>
      </w:r>
      <w:r w:rsidRPr="0054172C">
        <w:rPr>
          <w:rStyle w:val="StyleUnderline"/>
          <w:highlight w:val="green"/>
        </w:rPr>
        <w:t xml:space="preserve">Democratic strongholds like Pittsburgh, where it is </w:t>
      </w:r>
      <w:r w:rsidRPr="001A730B">
        <w:rPr>
          <w:rStyle w:val="StyleUnderline"/>
          <w:highlight w:val="yellow"/>
        </w:rPr>
        <w:t xml:space="preserve">Trump's rhetoric that is much more familiar and </w:t>
      </w:r>
      <w:r w:rsidRPr="0054172C">
        <w:rPr>
          <w:rStyle w:val="StyleUnderline"/>
          <w:highlight w:val="green"/>
        </w:rPr>
        <w:t>popular than Clinton's</w:t>
      </w:r>
      <w:r w:rsidR="00457027">
        <w:t>.</w:t>
      </w:r>
    </w:p>
    <w:p w14:paraId="60634066" w14:textId="77777777" w:rsidR="009D09A5" w:rsidRDefault="009D09A5" w:rsidP="009D09A5">
      <w:r w:rsidRPr="001A730B">
        <w:rPr>
          <w:rStyle w:val="StyleUnderline"/>
          <w:highlight w:val="yellow"/>
        </w:rPr>
        <w:t xml:space="preserve">The fight for America has been </w:t>
      </w:r>
      <w:r w:rsidRPr="0054172C">
        <w:rPr>
          <w:rStyle w:val="StyleUnderline"/>
          <w:highlight w:val="green"/>
        </w:rPr>
        <w:t xml:space="preserve">joined, and the battleground will be blue-collar voters, a massive voting bloc that Clinton wishes would just </w:t>
      </w:r>
      <w:r w:rsidRPr="001A730B">
        <w:rPr>
          <w:rStyle w:val="StyleUnderline"/>
          <w:highlight w:val="yellow"/>
        </w:rPr>
        <w:t>go away</w:t>
      </w:r>
      <w:r>
        <w:t>.</w:t>
      </w:r>
    </w:p>
    <w:p w14:paraId="5AAA65F7" w14:textId="77777777" w:rsidR="000D34E5" w:rsidRDefault="000D34E5" w:rsidP="000E2964"/>
    <w:p w14:paraId="5616978F" w14:textId="77777777" w:rsidR="00C50701" w:rsidRDefault="00C50701" w:rsidP="00C50701">
      <w:pPr>
        <w:pStyle w:val="Heading4"/>
      </w:pPr>
      <w:r w:rsidRPr="0054172C">
        <w:rPr>
          <w:highlight w:val="green"/>
        </w:rPr>
        <w:lastRenderedPageBreak/>
        <w:t>Trump’s speech</w:t>
      </w:r>
      <w:r w:rsidR="00F91759" w:rsidRPr="0054172C">
        <w:rPr>
          <w:highlight w:val="green"/>
        </w:rPr>
        <w:t xml:space="preserve"> was </w:t>
      </w:r>
      <w:r w:rsidR="00F91759" w:rsidRPr="00896787">
        <w:rPr>
          <w:highlight w:val="yellow"/>
        </w:rPr>
        <w:t xml:space="preserve">terrible </w:t>
      </w:r>
      <w:r w:rsidR="00F91759" w:rsidRPr="0054172C">
        <w:rPr>
          <w:highlight w:val="green"/>
        </w:rPr>
        <w:t xml:space="preserve">— “law-and-order” is a </w:t>
      </w:r>
      <w:r w:rsidR="00F91759" w:rsidRPr="00896787">
        <w:rPr>
          <w:highlight w:val="yellow"/>
          <w:u w:val="single"/>
        </w:rPr>
        <w:t>losing strategy</w:t>
      </w:r>
      <w:r w:rsidR="00F91759" w:rsidRPr="00896787">
        <w:rPr>
          <w:highlight w:val="yellow"/>
        </w:rPr>
        <w:t xml:space="preserve"> </w:t>
      </w:r>
      <w:r w:rsidR="00F91759" w:rsidRPr="0054172C">
        <w:rPr>
          <w:highlight w:val="green"/>
        </w:rPr>
        <w:t xml:space="preserve">and he’s </w:t>
      </w:r>
      <w:r w:rsidR="00F91759" w:rsidRPr="0054172C">
        <w:rPr>
          <w:highlight w:val="green"/>
          <w:u w:val="single"/>
        </w:rPr>
        <w:t>destroyed</w:t>
      </w:r>
      <w:r w:rsidR="00F91759" w:rsidRPr="0054172C">
        <w:rPr>
          <w:highlight w:val="green"/>
        </w:rPr>
        <w:t xml:space="preserve"> the </w:t>
      </w:r>
      <w:r w:rsidR="00F91759" w:rsidRPr="00896787">
        <w:rPr>
          <w:highlight w:val="yellow"/>
        </w:rPr>
        <w:t>Republican Party</w:t>
      </w:r>
      <w:r w:rsidR="00F91759" w:rsidRPr="0054172C">
        <w:rPr>
          <w:highlight w:val="green"/>
        </w:rPr>
        <w:t>.</w:t>
      </w:r>
      <w:r w:rsidR="00F91759">
        <w:t xml:space="preserve"> </w:t>
      </w:r>
    </w:p>
    <w:p w14:paraId="3BC13931" w14:textId="77777777" w:rsidR="00C50701" w:rsidRPr="00F91759" w:rsidRDefault="00F91759" w:rsidP="00C50701">
      <w:r w:rsidRPr="0054172C">
        <w:rPr>
          <w:rStyle w:val="Style13ptBold"/>
          <w:highlight w:val="green"/>
        </w:rPr>
        <w:t xml:space="preserve">Brooks </w:t>
      </w:r>
      <w:r w:rsidRPr="00896787">
        <w:rPr>
          <w:rStyle w:val="Style13ptBold"/>
          <w:highlight w:val="yellow"/>
        </w:rPr>
        <w:t>16</w:t>
      </w:r>
      <w:r>
        <w:t xml:space="preserve"> — David Brooks, Columnist at </w:t>
      </w:r>
      <w:r w:rsidRPr="00F91759">
        <w:rPr>
          <w:i/>
        </w:rPr>
        <w:t>The New York Times</w:t>
      </w:r>
      <w:r>
        <w:t xml:space="preserve">, </w:t>
      </w:r>
      <w:r w:rsidRPr="00F91759">
        <w:t>2016</w:t>
      </w:r>
      <w:r>
        <w:t xml:space="preserve"> (“The Dark Knight,” </w:t>
      </w:r>
      <w:r>
        <w:rPr>
          <w:i/>
        </w:rPr>
        <w:t>New York Times</w:t>
      </w:r>
      <w:r>
        <w:t>, July 22</w:t>
      </w:r>
      <w:r w:rsidRPr="00F91759">
        <w:rPr>
          <w:vertAlign w:val="superscript"/>
        </w:rPr>
        <w:t>nd</w:t>
      </w:r>
      <w:r>
        <w:t xml:space="preserve">, Available Online at </w:t>
      </w:r>
      <w:hyperlink r:id="rId12" w:history="1">
        <w:r w:rsidRPr="007D6828">
          <w:rPr>
            <w:rStyle w:val="Hyperlink"/>
          </w:rPr>
          <w:t>http://www.nytimes.com/2016/07/22/opinion/campaign-stops/the-dark-knight.html</w:t>
        </w:r>
      </w:hyperlink>
      <w:r>
        <w:t>, Accessed 07-22-2016)</w:t>
      </w:r>
    </w:p>
    <w:p w14:paraId="7EBBEA62" w14:textId="77777777" w:rsidR="00C50701" w:rsidRDefault="00C50701" w:rsidP="00C50701">
      <w:r w:rsidRPr="001A730B">
        <w:rPr>
          <w:rStyle w:val="StyleUnderline"/>
          <w:highlight w:val="yellow"/>
        </w:rPr>
        <w:t xml:space="preserve">Welcome to a </w:t>
      </w:r>
      <w:r w:rsidRPr="0054172C">
        <w:rPr>
          <w:rStyle w:val="StyleUnderline"/>
          <w:highlight w:val="green"/>
        </w:rPr>
        <w:t>world without rules</w:t>
      </w:r>
      <w:r>
        <w:t xml:space="preserve">. (I want you to </w:t>
      </w:r>
      <w:r w:rsidRPr="00C50701">
        <w:rPr>
          <w:rStyle w:val="StyleUnderline"/>
        </w:rPr>
        <w:t>read this paragraph in your super-scary movie trailer voice</w:t>
      </w:r>
      <w:r>
        <w:t xml:space="preserve">.) </w:t>
      </w:r>
      <w:r w:rsidRPr="001A730B">
        <w:rPr>
          <w:rStyle w:val="StyleUnderline"/>
          <w:highlight w:val="yellow"/>
        </w:rPr>
        <w:t xml:space="preserve">Welcome to a world in which families are mowed down by illegal immigrants, </w:t>
      </w:r>
      <w:r w:rsidRPr="0054172C">
        <w:rPr>
          <w:rStyle w:val="StyleUnderline"/>
          <w:highlight w:val="green"/>
        </w:rPr>
        <w:t xml:space="preserve">in which cops die in the streets, in which Muslims rampage the innocents </w:t>
      </w:r>
      <w:r w:rsidRPr="001A730B">
        <w:rPr>
          <w:rStyle w:val="StyleUnderline"/>
          <w:highlight w:val="yellow"/>
        </w:rPr>
        <w:t>and threaten our very way of life, in which the fear of violent death lurks in every human heart</w:t>
      </w:r>
      <w:r w:rsidR="00235196">
        <w:t>.</w:t>
      </w:r>
    </w:p>
    <w:p w14:paraId="0A1BACCA" w14:textId="77777777" w:rsidR="00C50701" w:rsidRDefault="00C50701" w:rsidP="00C50701">
      <w:r w:rsidRPr="001A730B">
        <w:rPr>
          <w:rStyle w:val="StyleUnderline"/>
          <w:highlight w:val="yellow"/>
        </w:rPr>
        <w:t xml:space="preserve">Sometimes in that </w:t>
      </w:r>
      <w:r w:rsidRPr="0054172C">
        <w:rPr>
          <w:rStyle w:val="StyleUnderline"/>
          <w:highlight w:val="green"/>
        </w:rPr>
        <w:t>blood-drenched world a dark knight arises</w:t>
      </w:r>
      <w:r w:rsidRPr="001A730B">
        <w:rPr>
          <w:rStyle w:val="StyleUnderline"/>
          <w:highlight w:val="yellow"/>
        </w:rPr>
        <w:t>. You don’t have to</w:t>
      </w:r>
      <w:r w:rsidRPr="00C50701">
        <w:rPr>
          <w:rStyle w:val="StyleUnderline"/>
        </w:rPr>
        <w:t xml:space="preserve"> admire or </w:t>
      </w:r>
      <w:r w:rsidRPr="001A730B">
        <w:rPr>
          <w:rStyle w:val="StyleUnderline"/>
          <w:highlight w:val="yellow"/>
        </w:rPr>
        <w:t>like this knight. But you need this knight. He is your muscle and your voice in a dark, corrupt and malevolent world</w:t>
      </w:r>
      <w:r w:rsidR="00235196">
        <w:t>.</w:t>
      </w:r>
    </w:p>
    <w:p w14:paraId="62C0662C" w14:textId="77777777" w:rsidR="00C50701" w:rsidRDefault="00C50701" w:rsidP="00C50701">
      <w:r w:rsidRPr="001A730B">
        <w:rPr>
          <w:rStyle w:val="StyleUnderline"/>
          <w:highlight w:val="yellow"/>
        </w:rPr>
        <w:t xml:space="preserve">Such has been the argument of </w:t>
      </w:r>
      <w:r w:rsidRPr="0054172C">
        <w:rPr>
          <w:rStyle w:val="StyleUnderline"/>
          <w:highlight w:val="green"/>
        </w:rPr>
        <w:t>nearly every demagogue since the dawn of time</w:t>
      </w:r>
      <w:r>
        <w:t xml:space="preserve">. Aaron </w:t>
      </w:r>
      <w:r w:rsidRPr="001A730B">
        <w:rPr>
          <w:rStyle w:val="StyleUnderline"/>
          <w:highlight w:val="yellow"/>
        </w:rPr>
        <w:t xml:space="preserve">Burr claimed Spain </w:t>
      </w:r>
      <w:r w:rsidRPr="0054172C">
        <w:rPr>
          <w:rStyle w:val="StyleUnderline"/>
          <w:highlight w:val="green"/>
        </w:rPr>
        <w:t>threatened the U.S in 1806</w:t>
      </w:r>
      <w:r>
        <w:t xml:space="preserve">. A. Mitchell </w:t>
      </w:r>
      <w:r w:rsidRPr="001A730B">
        <w:rPr>
          <w:rStyle w:val="StyleUnderline"/>
          <w:highlight w:val="yellow"/>
        </w:rPr>
        <w:t>Palmer exaggerated the Red Scare in 1919 and</w:t>
      </w:r>
      <w:r>
        <w:t xml:space="preserve"> Joe </w:t>
      </w:r>
      <w:r w:rsidRPr="0054172C">
        <w:rPr>
          <w:rStyle w:val="StyleUnderline"/>
          <w:highlight w:val="green"/>
        </w:rPr>
        <w:t>McCarthy did it in 1950</w:t>
      </w:r>
      <w:r w:rsidR="00235196">
        <w:t>.</w:t>
      </w:r>
    </w:p>
    <w:p w14:paraId="0A1C86F2" w14:textId="77777777" w:rsidR="00C50701" w:rsidRDefault="00C50701" w:rsidP="00C50701">
      <w:r>
        <w:t xml:space="preserve">And </w:t>
      </w:r>
      <w:r w:rsidRPr="001A730B">
        <w:rPr>
          <w:rStyle w:val="StyleUnderline"/>
          <w:highlight w:val="yellow"/>
        </w:rPr>
        <w:t>such was</w:t>
      </w:r>
      <w:r>
        <w:t xml:space="preserve"> Donald </w:t>
      </w:r>
      <w:r w:rsidRPr="001A730B">
        <w:rPr>
          <w:rStyle w:val="StyleUnderline"/>
          <w:highlight w:val="yellow"/>
        </w:rPr>
        <w:t>Trump’s law-and-order argument in Cleveland</w:t>
      </w:r>
      <w:r>
        <w:t xml:space="preserve"> on Thursday night. </w:t>
      </w:r>
      <w:r w:rsidRPr="001A730B">
        <w:rPr>
          <w:rStyle w:val="StyleUnderline"/>
          <w:highlight w:val="yellow"/>
        </w:rPr>
        <w:t xml:space="preserve">This was a compelling text </w:t>
      </w:r>
      <w:r w:rsidRPr="0054172C">
        <w:rPr>
          <w:rStyle w:val="StyleUnderline"/>
          <w:highlight w:val="green"/>
        </w:rPr>
        <w:t xml:space="preserve">that turned into more than an hour of humorless </w:t>
      </w:r>
      <w:r w:rsidRPr="001A730B">
        <w:rPr>
          <w:rStyle w:val="StyleUnderline"/>
          <w:highlight w:val="yellow"/>
        </w:rPr>
        <w:t xml:space="preserve">shouting. It was a </w:t>
      </w:r>
      <w:r w:rsidRPr="0054172C">
        <w:rPr>
          <w:rStyle w:val="StyleUnderline"/>
          <w:highlight w:val="green"/>
        </w:rPr>
        <w:t xml:space="preserve">dystopian message that found an audience </w:t>
      </w:r>
      <w:r w:rsidRPr="001A730B">
        <w:rPr>
          <w:rStyle w:val="StyleUnderline"/>
          <w:highlight w:val="yellow"/>
        </w:rPr>
        <w:t xml:space="preserve">and then </w:t>
      </w:r>
      <w:r w:rsidRPr="001A730B">
        <w:rPr>
          <w:rStyle w:val="Emphasis"/>
          <w:highlight w:val="yellow"/>
        </w:rPr>
        <w:t>pummeled them to exhaustion</w:t>
      </w:r>
      <w:r w:rsidR="00920AB1">
        <w:t>.</w:t>
      </w:r>
    </w:p>
    <w:p w14:paraId="0371A70B" w14:textId="77777777" w:rsidR="00C50701" w:rsidRDefault="00920AB1" w:rsidP="00C50701">
      <w:r>
        <w:t>Will it work?</w:t>
      </w:r>
    </w:p>
    <w:p w14:paraId="3A21FC28" w14:textId="77777777" w:rsidR="00C50701" w:rsidRDefault="00C50701" w:rsidP="00C50701">
      <w:r>
        <w:t xml:space="preserve">Well, </w:t>
      </w:r>
      <w:r w:rsidRPr="001A730B">
        <w:rPr>
          <w:rStyle w:val="StyleUnderline"/>
          <w:highlight w:val="yellow"/>
        </w:rPr>
        <w:t xml:space="preserve">this fear builds on the </w:t>
      </w:r>
      <w:r w:rsidRPr="0054172C">
        <w:rPr>
          <w:rStyle w:val="StyleUnderline"/>
          <w:highlight w:val="green"/>
        </w:rPr>
        <w:t xml:space="preserve">sense of loss that was the prevailing theme </w:t>
      </w:r>
      <w:r w:rsidRPr="001A730B">
        <w:rPr>
          <w:rStyle w:val="StyleUnderline"/>
          <w:highlight w:val="yellow"/>
        </w:rPr>
        <w:t>of this convention</w:t>
      </w:r>
      <w:r w:rsidRPr="00920AB1">
        <w:rPr>
          <w:rStyle w:val="StyleUnderline"/>
        </w:rPr>
        <w:t>. We heard from a number of mothers who lost sons and siblings who lost brothers</w:t>
      </w:r>
      <w:r w:rsidR="00920AB1">
        <w:t>.</w:t>
      </w:r>
    </w:p>
    <w:p w14:paraId="44D355FC" w14:textId="77777777" w:rsidR="00C50701" w:rsidRDefault="00C50701" w:rsidP="00C50701">
      <w:r w:rsidRPr="001A730B">
        <w:rPr>
          <w:rStyle w:val="StyleUnderline"/>
          <w:highlight w:val="yellow"/>
        </w:rPr>
        <w:t xml:space="preserve">The argument takes the pervasive collection of anxieties that plague America and it concentrates </w:t>
      </w:r>
      <w:r w:rsidRPr="0054172C">
        <w:rPr>
          <w:rStyle w:val="StyleUnderline"/>
          <w:highlight w:val="green"/>
        </w:rPr>
        <w:t xml:space="preserve">them on the most visceral one: fear of violence </w:t>
      </w:r>
      <w:r w:rsidRPr="001A730B">
        <w:rPr>
          <w:rStyle w:val="StyleUnderline"/>
          <w:highlight w:val="yellow"/>
        </w:rPr>
        <w:t>and crime</w:t>
      </w:r>
      <w:r w:rsidRPr="00920AB1">
        <w:rPr>
          <w:rStyle w:val="StyleUnderline"/>
        </w:rPr>
        <w:t xml:space="preserve">. </w:t>
      </w:r>
      <w:r w:rsidRPr="00AA1811">
        <w:rPr>
          <w:rStyle w:val="StyleUnderline"/>
          <w:highlight w:val="yellow"/>
        </w:rPr>
        <w:t xml:space="preserve">Historically, this sort of elemental </w:t>
      </w:r>
      <w:r w:rsidRPr="0054172C">
        <w:rPr>
          <w:rStyle w:val="StyleUnderline"/>
          <w:highlight w:val="green"/>
        </w:rPr>
        <w:t xml:space="preserve">fear has proved to be </w:t>
      </w:r>
      <w:r w:rsidRPr="0054172C">
        <w:rPr>
          <w:rStyle w:val="Emphasis"/>
          <w:highlight w:val="green"/>
        </w:rPr>
        <w:t>contagious</w:t>
      </w:r>
      <w:r w:rsidRPr="0054172C">
        <w:rPr>
          <w:rStyle w:val="StyleUnderline"/>
          <w:highlight w:val="green"/>
        </w:rPr>
        <w:t xml:space="preserve"> </w:t>
      </w:r>
      <w:r w:rsidRPr="00AA1811">
        <w:rPr>
          <w:rStyle w:val="StyleUnderline"/>
          <w:highlight w:val="yellow"/>
        </w:rPr>
        <w:t>and it does move populations</w:t>
      </w:r>
      <w:r>
        <w:t>.</w:t>
      </w:r>
    </w:p>
    <w:p w14:paraId="7A967B03" w14:textId="77777777" w:rsidR="00C50701" w:rsidRDefault="00C50701" w:rsidP="00C50701">
      <w:r>
        <w:t xml:space="preserve">Finally, </w:t>
      </w:r>
      <w:r w:rsidRPr="00AA1811">
        <w:rPr>
          <w:rStyle w:val="StyleUnderline"/>
          <w:highlight w:val="yellow"/>
        </w:rPr>
        <w:t xml:space="preserve">a law-and-order campaign </w:t>
      </w:r>
      <w:r w:rsidRPr="0054172C">
        <w:rPr>
          <w:rStyle w:val="StyleUnderline"/>
          <w:highlight w:val="green"/>
        </w:rPr>
        <w:t xml:space="preserve">calls upon the authoritarian personality </w:t>
      </w:r>
      <w:r w:rsidRPr="00AA1811">
        <w:rPr>
          <w:rStyle w:val="StyleUnderline"/>
          <w:highlight w:val="yellow"/>
        </w:rPr>
        <w:t>traits that</w:t>
      </w:r>
      <w:r>
        <w:t xml:space="preserve"> Donald </w:t>
      </w:r>
      <w:r w:rsidRPr="00AA1811">
        <w:rPr>
          <w:rStyle w:val="StyleUnderline"/>
          <w:highlight w:val="yellow"/>
        </w:rPr>
        <w:t>Trump</w:t>
      </w:r>
      <w:r w:rsidRPr="00920AB1">
        <w:rPr>
          <w:rStyle w:val="StyleUnderline"/>
        </w:rPr>
        <w:t xml:space="preserve"> undoubtedly </w:t>
      </w:r>
      <w:r w:rsidRPr="00AA1811">
        <w:rPr>
          <w:rStyle w:val="StyleUnderline"/>
          <w:highlight w:val="yellow"/>
        </w:rPr>
        <w:t xml:space="preserve">possesses. </w:t>
      </w:r>
      <w:r w:rsidRPr="0054172C">
        <w:rPr>
          <w:rStyle w:val="StyleUnderline"/>
          <w:highlight w:val="green"/>
        </w:rPr>
        <w:t xml:space="preserve">The G.O.P. used to be a party </w:t>
      </w:r>
      <w:r w:rsidRPr="00AA1811">
        <w:rPr>
          <w:rStyle w:val="StyleUnderline"/>
          <w:highlight w:val="yellow"/>
        </w:rPr>
        <w:t>that aspired to a biblical ethic of private charity, graciousness, humility and faithfulness</w:t>
      </w:r>
      <w:r>
        <w:t xml:space="preserve">. Mitt </w:t>
      </w:r>
      <w:r w:rsidRPr="0054172C">
        <w:rPr>
          <w:rStyle w:val="StyleUnderline"/>
          <w:highlight w:val="green"/>
        </w:rPr>
        <w:t xml:space="preserve">Romney’s convention was lifted by stories </w:t>
      </w:r>
      <w:r w:rsidRPr="00AA1811">
        <w:rPr>
          <w:rStyle w:val="StyleUnderline"/>
          <w:highlight w:val="yellow"/>
        </w:rPr>
        <w:t>of his kindness and personal mentorship</w:t>
      </w:r>
      <w:r w:rsidR="00235196">
        <w:t>.</w:t>
      </w:r>
    </w:p>
    <w:p w14:paraId="79FA1374" w14:textId="77777777" w:rsidR="00C50701" w:rsidRDefault="00C50701" w:rsidP="00C50701">
      <w:r w:rsidRPr="00AA1811">
        <w:rPr>
          <w:rStyle w:val="StyleUnderline"/>
          <w:highlight w:val="yellow"/>
        </w:rPr>
        <w:t xml:space="preserve">Trump has </w:t>
      </w:r>
      <w:r w:rsidRPr="0054172C">
        <w:rPr>
          <w:rStyle w:val="StyleUnderline"/>
          <w:highlight w:val="green"/>
        </w:rPr>
        <w:t xml:space="preserve">replaced biblical commitments with </w:t>
      </w:r>
      <w:r w:rsidRPr="0054172C">
        <w:rPr>
          <w:rStyle w:val="Emphasis"/>
          <w:highlight w:val="green"/>
        </w:rPr>
        <w:t>a gladiator ethos</w:t>
      </w:r>
      <w:r w:rsidRPr="00AA1811">
        <w:rPr>
          <w:rStyle w:val="StyleUnderline"/>
          <w:highlight w:val="yellow"/>
        </w:rPr>
        <w:t xml:space="preserve">. Everything is oriented around </w:t>
      </w:r>
      <w:r w:rsidRPr="0054172C">
        <w:rPr>
          <w:rStyle w:val="Emphasis"/>
          <w:highlight w:val="green"/>
        </w:rPr>
        <w:t>conquest</w:t>
      </w:r>
      <w:r w:rsidRPr="0054172C">
        <w:rPr>
          <w:rStyle w:val="StyleUnderline"/>
          <w:highlight w:val="green"/>
        </w:rPr>
        <w:t xml:space="preserve">, </w:t>
      </w:r>
      <w:r w:rsidRPr="0054172C">
        <w:rPr>
          <w:rStyle w:val="Emphasis"/>
          <w:highlight w:val="green"/>
        </w:rPr>
        <w:t>success</w:t>
      </w:r>
      <w:r w:rsidRPr="0054172C">
        <w:rPr>
          <w:rStyle w:val="StyleUnderline"/>
          <w:highlight w:val="green"/>
        </w:rPr>
        <w:t xml:space="preserve">, </w:t>
      </w:r>
      <w:r w:rsidRPr="0054172C">
        <w:rPr>
          <w:rStyle w:val="Emphasis"/>
          <w:highlight w:val="green"/>
        </w:rPr>
        <w:t>supremacy</w:t>
      </w:r>
      <w:r w:rsidRPr="0054172C">
        <w:rPr>
          <w:rStyle w:val="StyleUnderline"/>
          <w:highlight w:val="green"/>
        </w:rPr>
        <w:t xml:space="preserve"> and </w:t>
      </w:r>
      <w:r w:rsidRPr="0054172C">
        <w:rPr>
          <w:rStyle w:val="Emphasis"/>
          <w:highlight w:val="green"/>
        </w:rPr>
        <w:t>domination</w:t>
      </w:r>
      <w:r w:rsidRPr="00AA1811">
        <w:rPr>
          <w:rStyle w:val="StyleUnderline"/>
          <w:highlight w:val="yellow"/>
        </w:rPr>
        <w:t xml:space="preserve">. This was the </w:t>
      </w:r>
      <w:r w:rsidRPr="00AA1811">
        <w:rPr>
          <w:rStyle w:val="Emphasis"/>
          <w:highlight w:val="yellow"/>
        </w:rPr>
        <w:t>Lock Her Up</w:t>
      </w:r>
      <w:r w:rsidRPr="00AA1811">
        <w:rPr>
          <w:rStyle w:val="StyleUnderline"/>
          <w:highlight w:val="yellow"/>
        </w:rPr>
        <w:t xml:space="preserve"> convention. A law-and-order campaign doesn’t ask voters to like Trump and the </w:t>
      </w:r>
      <w:r w:rsidRPr="0054172C">
        <w:rPr>
          <w:rStyle w:val="StyleUnderline"/>
          <w:highlight w:val="green"/>
        </w:rPr>
        <w:t>Republicans any more than they liked</w:t>
      </w:r>
      <w:r>
        <w:t xml:space="preserve"> Richard </w:t>
      </w:r>
      <w:r w:rsidRPr="00AA1811">
        <w:rPr>
          <w:rStyle w:val="StyleUnderline"/>
          <w:highlight w:val="yellow"/>
        </w:rPr>
        <w:t>Nixon</w:t>
      </w:r>
      <w:r w:rsidR="00235196">
        <w:t xml:space="preserve"> in 1968.</w:t>
      </w:r>
    </w:p>
    <w:p w14:paraId="09C9429A" w14:textId="77777777" w:rsidR="00C50701" w:rsidRDefault="00C50701" w:rsidP="00C50701">
      <w:r>
        <w:t xml:space="preserve">On the other hand, </w:t>
      </w:r>
      <w:r w:rsidRPr="00AA1811">
        <w:rPr>
          <w:rStyle w:val="StyleUnderline"/>
          <w:highlight w:val="yellow"/>
        </w:rPr>
        <w:t xml:space="preserve">there are </w:t>
      </w:r>
      <w:r w:rsidRPr="0054172C">
        <w:rPr>
          <w:rStyle w:val="StyleUnderline"/>
          <w:highlight w:val="green"/>
        </w:rPr>
        <w:t xml:space="preserve">good reasons to think that this law-and-order </w:t>
      </w:r>
      <w:r w:rsidRPr="00AA1811">
        <w:rPr>
          <w:rStyle w:val="StyleUnderline"/>
          <w:highlight w:val="yellow"/>
        </w:rPr>
        <w:t xml:space="preserve">focus is a significant mistake, that it over-reads the </w:t>
      </w:r>
      <w:r w:rsidRPr="0054172C">
        <w:rPr>
          <w:rStyle w:val="StyleUnderline"/>
          <w:highlight w:val="green"/>
        </w:rPr>
        <w:t>current moment of Baton Rouge, Dallas and Nice and will not be the right focus for the fall</w:t>
      </w:r>
      <w:r w:rsidR="00235196">
        <w:t>.</w:t>
      </w:r>
    </w:p>
    <w:p w14:paraId="090CD25C" w14:textId="77777777" w:rsidR="00C50701" w:rsidRDefault="00C50701" w:rsidP="00C50701">
      <w:r>
        <w:t xml:space="preserve">In the first place, </w:t>
      </w:r>
      <w:r w:rsidRPr="00AA1811">
        <w:rPr>
          <w:rStyle w:val="StyleUnderline"/>
          <w:highlight w:val="yellow"/>
        </w:rPr>
        <w:t xml:space="preserve">it’s based on a </w:t>
      </w:r>
      <w:r w:rsidRPr="0054172C">
        <w:rPr>
          <w:rStyle w:val="StyleUnderline"/>
          <w:highlight w:val="green"/>
        </w:rPr>
        <w:t>falsehood</w:t>
      </w:r>
      <w:r w:rsidRPr="00AA1811">
        <w:rPr>
          <w:rStyle w:val="StyleUnderline"/>
          <w:highlight w:val="yellow"/>
        </w:rPr>
        <w:t xml:space="preserve">. Crime rates have been falling almost without fail for 25 years. </w:t>
      </w:r>
      <w:r w:rsidRPr="0054172C">
        <w:rPr>
          <w:rStyle w:val="StyleUnderline"/>
          <w:highlight w:val="green"/>
        </w:rPr>
        <w:t>Murder rates have been rising</w:t>
      </w:r>
      <w:r>
        <w:t xml:space="preserve"> just recently </w:t>
      </w:r>
      <w:r w:rsidRPr="000A4CCC">
        <w:rPr>
          <w:rStyle w:val="StyleUnderline"/>
        </w:rPr>
        <w:t xml:space="preserve">among gangs </w:t>
      </w:r>
      <w:r w:rsidRPr="00AA1811">
        <w:rPr>
          <w:rStyle w:val="StyleUnderline"/>
          <w:highlight w:val="yellow"/>
        </w:rPr>
        <w:t xml:space="preserve">in certain cities, but </w:t>
      </w:r>
      <w:r w:rsidRPr="0054172C">
        <w:rPr>
          <w:rStyle w:val="StyleUnderline"/>
          <w:highlight w:val="green"/>
        </w:rPr>
        <w:t xml:space="preserve">America is much safer than it was a decade </w:t>
      </w:r>
      <w:r w:rsidRPr="00AA1811">
        <w:rPr>
          <w:rStyle w:val="StyleUnderline"/>
          <w:highlight w:val="yellow"/>
        </w:rPr>
        <w:t>ago</w:t>
      </w:r>
      <w:r w:rsidRPr="000A4CCC">
        <w:rPr>
          <w:rStyle w:val="StyleUnderline"/>
        </w:rPr>
        <w:t>. In the first half of 2015,</w:t>
      </w:r>
      <w:r>
        <w:t xml:space="preserve"> for example, </w:t>
      </w:r>
      <w:r w:rsidRPr="000A4CCC">
        <w:rPr>
          <w:rStyle w:val="StyleUnderline"/>
        </w:rPr>
        <w:t>the number of shootings in New York and Washington hit historic lows</w:t>
      </w:r>
      <w:r w:rsidR="00235196">
        <w:t>.</w:t>
      </w:r>
    </w:p>
    <w:p w14:paraId="4BEEC0AE" w14:textId="77777777" w:rsidR="00C50701" w:rsidRPr="0054172C" w:rsidRDefault="00C50701" w:rsidP="00C50701">
      <w:pPr>
        <w:rPr>
          <w:highlight w:val="green"/>
        </w:rPr>
      </w:pPr>
      <w:r w:rsidRPr="00AA1811">
        <w:rPr>
          <w:rStyle w:val="StyleUnderline"/>
          <w:highlight w:val="yellow"/>
        </w:rPr>
        <w:lastRenderedPageBreak/>
        <w:t xml:space="preserve">Trump dwells on illegal aliens killing our children. Between 2010 and 2014, only 121 people released from </w:t>
      </w:r>
      <w:r w:rsidRPr="0054172C">
        <w:rPr>
          <w:rStyle w:val="StyleUnderline"/>
          <w:highlight w:val="green"/>
        </w:rPr>
        <w:t>immigration custody later committed murder; that’s about 25 a year. Every death is a horror</w:t>
      </w:r>
      <w:r w:rsidRPr="00AA1811">
        <w:rPr>
          <w:rStyle w:val="StyleUnderline"/>
          <w:highlight w:val="yellow"/>
        </w:rPr>
        <w:t xml:space="preserve">, but the number of police officers killed each year as a result of a crime is about 55, in a nation of over 320 million people. The number of police deaths decreased </w:t>
      </w:r>
      <w:r w:rsidRPr="0054172C">
        <w:rPr>
          <w:rStyle w:val="StyleUnderline"/>
          <w:highlight w:val="green"/>
        </w:rPr>
        <w:t>by 24 percent between 2005 and 2015</w:t>
      </w:r>
      <w:r w:rsidRPr="0054172C">
        <w:rPr>
          <w:highlight w:val="green"/>
        </w:rPr>
        <w:t>.</w:t>
      </w:r>
    </w:p>
    <w:p w14:paraId="2162A1F6" w14:textId="77777777" w:rsidR="00C50701" w:rsidRDefault="00C50701" w:rsidP="00C50701">
      <w:r w:rsidRPr="0054172C">
        <w:rPr>
          <w:rStyle w:val="StyleUnderline"/>
          <w:highlight w:val="green"/>
        </w:rPr>
        <w:t xml:space="preserve">The main anxieties in this country are economic and social, not about crime. Trump surged to the nomination on the back of his </w:t>
      </w:r>
      <w:r w:rsidRPr="00AA1811">
        <w:rPr>
          <w:rStyle w:val="StyleUnderline"/>
          <w:highlight w:val="yellow"/>
        </w:rPr>
        <w:t xml:space="preserve">supposed business acumen, </w:t>
      </w:r>
      <w:r w:rsidRPr="00AA1811">
        <w:rPr>
          <w:rStyle w:val="Emphasis"/>
          <w:highlight w:val="yellow"/>
        </w:rPr>
        <w:t>not because he’s a sheriff</w:t>
      </w:r>
      <w:r w:rsidRPr="00AA1811">
        <w:rPr>
          <w:rStyle w:val="StyleUnderline"/>
          <w:highlight w:val="yellow"/>
        </w:rPr>
        <w:t xml:space="preserve">. By focusing so much on law and order, he leaves a </w:t>
      </w:r>
      <w:proofErr w:type="gramStart"/>
      <w:r w:rsidRPr="00AA1811">
        <w:rPr>
          <w:rStyle w:val="StyleUnderline"/>
          <w:highlight w:val="yellow"/>
        </w:rPr>
        <w:t>hole</w:t>
      </w:r>
      <w:proofErr w:type="gramEnd"/>
      <w:r w:rsidRPr="00AA1811">
        <w:rPr>
          <w:rStyle w:val="StyleUnderline"/>
          <w:highlight w:val="yellow"/>
        </w:rPr>
        <w:t xml:space="preserve"> a mile wide for</w:t>
      </w:r>
      <w:r>
        <w:t xml:space="preserve"> Hillary </w:t>
      </w:r>
      <w:r w:rsidRPr="00AA1811">
        <w:rPr>
          <w:rStyle w:val="StyleUnderline"/>
          <w:highlight w:val="yellow"/>
        </w:rPr>
        <w:t xml:space="preserve">Clinton. </w:t>
      </w:r>
      <w:r w:rsidRPr="0054172C">
        <w:rPr>
          <w:rStyle w:val="StyleUnderline"/>
          <w:highlight w:val="green"/>
        </w:rPr>
        <w:t>She’ll undoubtedly fixate at the Democratic convention</w:t>
      </w:r>
      <w:r>
        <w:t xml:space="preserve"> in Philadelphia </w:t>
      </w:r>
      <w:r w:rsidRPr="00AA1811">
        <w:rPr>
          <w:rStyle w:val="StyleUnderline"/>
          <w:highlight w:val="yellow"/>
        </w:rPr>
        <w:t xml:space="preserve">on economic pain. </w:t>
      </w:r>
      <w:r w:rsidRPr="0054172C">
        <w:rPr>
          <w:rStyle w:val="StyleUnderline"/>
          <w:highlight w:val="green"/>
        </w:rPr>
        <w:t xml:space="preserve">Trump could end up seeming </w:t>
      </w:r>
      <w:r w:rsidRPr="00AA1811">
        <w:rPr>
          <w:rStyle w:val="Emphasis"/>
          <w:highlight w:val="yellow"/>
        </w:rPr>
        <w:t>strangely detached</w:t>
      </w:r>
      <w:r w:rsidR="00235196">
        <w:t>.</w:t>
      </w:r>
    </w:p>
    <w:p w14:paraId="5FEC3088" w14:textId="77777777" w:rsidR="00C50701" w:rsidRDefault="00C50701" w:rsidP="00C50701">
      <w:r w:rsidRPr="00235196">
        <w:rPr>
          <w:rStyle w:val="StyleUnderline"/>
        </w:rPr>
        <w:t xml:space="preserve">But if </w:t>
      </w:r>
      <w:r w:rsidRPr="00AA1811">
        <w:rPr>
          <w:rStyle w:val="StyleUnderline"/>
          <w:highlight w:val="yellow"/>
        </w:rPr>
        <w:t>Trump is detached</w:t>
      </w:r>
      <w:r w:rsidRPr="00235196">
        <w:rPr>
          <w:rStyle w:val="StyleUnderline"/>
        </w:rPr>
        <w:t xml:space="preserve"> from the country, and uninterested in anything but himself, he’s also detached </w:t>
      </w:r>
      <w:r w:rsidRPr="00AA1811">
        <w:rPr>
          <w:rStyle w:val="StyleUnderline"/>
          <w:highlight w:val="yellow"/>
        </w:rPr>
        <w:t xml:space="preserve">from his party. Trump is not really changing his party as much as </w:t>
      </w:r>
      <w:r w:rsidRPr="00AA1811">
        <w:rPr>
          <w:rStyle w:val="Emphasis"/>
          <w:highlight w:val="yellow"/>
        </w:rPr>
        <w:t>dissolving it</w:t>
      </w:r>
      <w:r w:rsidR="00235196">
        <w:t>.</w:t>
      </w:r>
    </w:p>
    <w:p w14:paraId="030ECD44" w14:textId="77777777" w:rsidR="00C50701" w:rsidRDefault="00C50701" w:rsidP="00C50701">
      <w:r w:rsidRPr="00AA1811">
        <w:rPr>
          <w:rStyle w:val="StyleUnderline"/>
          <w:highlight w:val="yellow"/>
        </w:rPr>
        <w:t>A normal party has an apparatus of professionals</w:t>
      </w:r>
      <w:r w:rsidRPr="00235196">
        <w:rPr>
          <w:rStyle w:val="StyleUnderline"/>
        </w:rPr>
        <w:t xml:space="preserve">, </w:t>
      </w:r>
      <w:r w:rsidRPr="00AA1811">
        <w:rPr>
          <w:rStyle w:val="StyleUnderline"/>
          <w:highlight w:val="yellow"/>
        </w:rPr>
        <w:t>who have been around for a while and</w:t>
      </w:r>
      <w:r w:rsidRPr="00235196">
        <w:rPr>
          <w:rStyle w:val="StyleUnderline"/>
        </w:rPr>
        <w:t xml:space="preserve"> who </w:t>
      </w:r>
      <w:r w:rsidRPr="00AA1811">
        <w:rPr>
          <w:rStyle w:val="StyleUnderline"/>
          <w:highlight w:val="yellow"/>
        </w:rPr>
        <w:t xml:space="preserve">can get things done. </w:t>
      </w:r>
      <w:r w:rsidRPr="0054172C">
        <w:rPr>
          <w:rStyle w:val="StyleUnderline"/>
          <w:highlight w:val="green"/>
        </w:rPr>
        <w:t xml:space="preserve">But those people might as well not exist. This was the most </w:t>
      </w:r>
      <w:r w:rsidRPr="0054172C">
        <w:rPr>
          <w:rStyle w:val="Emphasis"/>
          <w:highlight w:val="green"/>
        </w:rPr>
        <w:t xml:space="preserve">shambolically </w:t>
      </w:r>
      <w:proofErr w:type="spellStart"/>
      <w:r w:rsidRPr="0054172C">
        <w:rPr>
          <w:rStyle w:val="Emphasis"/>
          <w:highlight w:val="green"/>
        </w:rPr>
        <w:t>mis</w:t>
      </w:r>
      <w:proofErr w:type="spellEnd"/>
      <w:r w:rsidRPr="0054172C">
        <w:rPr>
          <w:rStyle w:val="Emphasis"/>
          <w:highlight w:val="green"/>
        </w:rPr>
        <w:t>-run</w:t>
      </w:r>
      <w:r w:rsidRPr="0054172C">
        <w:rPr>
          <w:rStyle w:val="StyleUnderline"/>
          <w:highlight w:val="green"/>
        </w:rPr>
        <w:t xml:space="preserve"> convention in memory</w:t>
      </w:r>
      <w:r w:rsidR="00235196">
        <w:t>.</w:t>
      </w:r>
    </w:p>
    <w:p w14:paraId="69E566D8" w14:textId="77777777" w:rsidR="00C50701" w:rsidRPr="0054172C" w:rsidRDefault="00C50701" w:rsidP="00C50701">
      <w:pPr>
        <w:rPr>
          <w:highlight w:val="green"/>
        </w:rPr>
      </w:pPr>
      <w:r w:rsidRPr="00AA1811">
        <w:rPr>
          <w:rStyle w:val="StyleUnderline"/>
          <w:highlight w:val="yellow"/>
        </w:rPr>
        <w:t>A normal party is united by a consistent belief system. For decades, the Republican Party has stood for a forward-looking American-led international order abroad and small-</w:t>
      </w:r>
      <w:r w:rsidRPr="0054172C">
        <w:rPr>
          <w:rStyle w:val="StyleUnderline"/>
          <w:highlight w:val="green"/>
        </w:rPr>
        <w:t>government democratic capitalism at home</w:t>
      </w:r>
      <w:r w:rsidR="00235196" w:rsidRPr="0054172C">
        <w:rPr>
          <w:highlight w:val="green"/>
        </w:rPr>
        <w:t>.</w:t>
      </w:r>
    </w:p>
    <w:p w14:paraId="20A74EB4" w14:textId="77777777" w:rsidR="00C50701" w:rsidRDefault="00C50701" w:rsidP="00C50701">
      <w:r w:rsidRPr="0054172C">
        <w:rPr>
          <w:rStyle w:val="StyleUnderline"/>
          <w:highlight w:val="green"/>
        </w:rPr>
        <w:t>Trump is decimating that</w:t>
      </w:r>
      <w:r w:rsidRPr="00235196">
        <w:rPr>
          <w:rStyle w:val="StyleUnderline"/>
        </w:rPr>
        <w:t xml:space="preserve">, too, </w:t>
      </w:r>
      <w:r w:rsidRPr="00AA1811">
        <w:rPr>
          <w:rStyle w:val="StyleUnderline"/>
          <w:highlight w:val="yellow"/>
        </w:rPr>
        <w:t xml:space="preserve">along with the things </w:t>
      </w:r>
      <w:r w:rsidRPr="0054172C">
        <w:rPr>
          <w:rStyle w:val="StyleUnderline"/>
          <w:highlight w:val="green"/>
        </w:rPr>
        <w:t xml:space="preserve">Republicans stood for: NATO, entitlement reform, compassionate </w:t>
      </w:r>
      <w:r w:rsidRPr="00AA1811">
        <w:rPr>
          <w:rStyle w:val="StyleUnderline"/>
          <w:highlight w:val="yellow"/>
        </w:rPr>
        <w:t>conservatism and the relatively open movement of ideas, people and trade</w:t>
      </w:r>
      <w:r>
        <w:t>.</w:t>
      </w:r>
    </w:p>
    <w:p w14:paraId="4D831EE4" w14:textId="77777777" w:rsidR="00C50701" w:rsidRDefault="00C50701" w:rsidP="00C50701">
      <w:r w:rsidRPr="00AA1811">
        <w:rPr>
          <w:rStyle w:val="StyleUnderline"/>
          <w:highlight w:val="yellow"/>
        </w:rPr>
        <w:t xml:space="preserve">There’s no actual </w:t>
      </w:r>
      <w:r w:rsidRPr="005730F3">
        <w:rPr>
          <w:rStyle w:val="StyleUnderline"/>
          <w:highlight w:val="green"/>
        </w:rPr>
        <w:t xml:space="preserve">agenda being put in its place, just nostalgic spasms </w:t>
      </w:r>
      <w:r w:rsidRPr="00AA1811">
        <w:rPr>
          <w:rStyle w:val="StyleUnderline"/>
          <w:highlight w:val="yellow"/>
        </w:rPr>
        <w:t>that</w:t>
      </w:r>
      <w:r>
        <w:t xml:space="preserve">, as David </w:t>
      </w:r>
      <w:proofErr w:type="spellStart"/>
      <w:r>
        <w:t>Frum</w:t>
      </w:r>
      <w:proofErr w:type="spellEnd"/>
      <w:r>
        <w:t xml:space="preserve"> has put it, </w:t>
      </w:r>
      <w:r w:rsidRPr="00AA1811">
        <w:rPr>
          <w:rStyle w:val="StyleUnderline"/>
          <w:highlight w:val="yellow"/>
        </w:rPr>
        <w:t>are part George Wallace and part Henry Wallace. Trump’s policy agenda</w:t>
      </w:r>
      <w:r w:rsidRPr="00235196">
        <w:rPr>
          <w:rStyle w:val="StyleUnderline"/>
        </w:rPr>
        <w:t xml:space="preserve">, such as it </w:t>
      </w:r>
      <w:proofErr w:type="gramStart"/>
      <w:r w:rsidRPr="00235196">
        <w:rPr>
          <w:rStyle w:val="StyleUnderline"/>
        </w:rPr>
        <w:t>is,</w:t>
      </w:r>
      <w:proofErr w:type="gramEnd"/>
      <w:r w:rsidRPr="00235196">
        <w:rPr>
          <w:rStyle w:val="StyleUnderline"/>
        </w:rPr>
        <w:t xml:space="preserve"> </w:t>
      </w:r>
      <w:r w:rsidRPr="00AA1811">
        <w:rPr>
          <w:rStyle w:val="StyleUnderline"/>
          <w:highlight w:val="yellow"/>
        </w:rPr>
        <w:t xml:space="preserve">is </w:t>
      </w:r>
      <w:r w:rsidRPr="005730F3">
        <w:rPr>
          <w:rStyle w:val="StyleUnderline"/>
          <w:highlight w:val="green"/>
        </w:rPr>
        <w:t xml:space="preserve">mostly a series of </w:t>
      </w:r>
      <w:r w:rsidRPr="005730F3">
        <w:rPr>
          <w:rStyle w:val="Emphasis"/>
          <w:highlight w:val="green"/>
        </w:rPr>
        <w:t>vague and defensive recoils</w:t>
      </w:r>
      <w:r w:rsidRPr="00AA1811">
        <w:rPr>
          <w:rStyle w:val="StyleUnderline"/>
          <w:highlight w:val="yellow"/>
        </w:rPr>
        <w:t>: build a wall, ban Muslims, withdraw from the world</w:t>
      </w:r>
      <w:r>
        <w:t>.</w:t>
      </w:r>
    </w:p>
    <w:p w14:paraId="3A44DFF4" w14:textId="77777777" w:rsidR="00C50701" w:rsidRDefault="00C50701" w:rsidP="00C50701">
      <w:r w:rsidRPr="00726032">
        <w:rPr>
          <w:rStyle w:val="StyleUnderline"/>
          <w:highlight w:val="yellow"/>
        </w:rPr>
        <w:t xml:space="preserve">This is less a party </w:t>
      </w:r>
      <w:r w:rsidRPr="005730F3">
        <w:rPr>
          <w:rStyle w:val="StyleUnderline"/>
          <w:highlight w:val="green"/>
        </w:rPr>
        <w:t xml:space="preserve">than a personality cult. Law </w:t>
      </w:r>
      <w:r w:rsidRPr="00726032">
        <w:rPr>
          <w:rStyle w:val="StyleUnderline"/>
          <w:highlight w:val="yellow"/>
        </w:rPr>
        <w:t xml:space="preserve">and order is a strange theme for a candidate who radiates conflict and disorder. </w:t>
      </w:r>
      <w:r w:rsidRPr="005730F3">
        <w:rPr>
          <w:rStyle w:val="StyleUnderline"/>
          <w:highlight w:val="green"/>
        </w:rPr>
        <w:t xml:space="preserve">Some rich children are careless that way; </w:t>
      </w:r>
      <w:r w:rsidRPr="005730F3">
        <w:rPr>
          <w:rStyle w:val="Emphasis"/>
          <w:highlight w:val="green"/>
        </w:rPr>
        <w:t xml:space="preserve">they break things and other people have to </w:t>
      </w:r>
      <w:r w:rsidRPr="00726032">
        <w:rPr>
          <w:rStyle w:val="Emphasis"/>
          <w:highlight w:val="yellow"/>
        </w:rPr>
        <w:t>clean up the mess</w:t>
      </w:r>
      <w:r>
        <w:t>.</w:t>
      </w:r>
    </w:p>
    <w:p w14:paraId="7F506648" w14:textId="77777777" w:rsidR="00235196" w:rsidRDefault="00235196" w:rsidP="00C50701"/>
    <w:p w14:paraId="4A70E5C5" w14:textId="77777777" w:rsidR="00235196" w:rsidRPr="00C50701" w:rsidRDefault="00235196" w:rsidP="00C50701">
      <w:bookmarkStart w:id="0" w:name="_GoBack"/>
      <w:bookmarkEnd w:id="0"/>
    </w:p>
    <w:sectPr w:rsidR="00235196" w:rsidRPr="00C507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0E2964"/>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785F"/>
    <w:rsid w:val="00090CBE"/>
    <w:rsid w:val="000A2D8A"/>
    <w:rsid w:val="000A4CCC"/>
    <w:rsid w:val="000D26A6"/>
    <w:rsid w:val="000D2B90"/>
    <w:rsid w:val="000D34E5"/>
    <w:rsid w:val="000D6ED8"/>
    <w:rsid w:val="000D717B"/>
    <w:rsid w:val="000E2964"/>
    <w:rsid w:val="00100B28"/>
    <w:rsid w:val="00117316"/>
    <w:rsid w:val="001209B4"/>
    <w:rsid w:val="001761FC"/>
    <w:rsid w:val="00182655"/>
    <w:rsid w:val="001840F2"/>
    <w:rsid w:val="00185134"/>
    <w:rsid w:val="001856C6"/>
    <w:rsid w:val="0019152F"/>
    <w:rsid w:val="00191B5F"/>
    <w:rsid w:val="00192487"/>
    <w:rsid w:val="0019668D"/>
    <w:rsid w:val="001A25FD"/>
    <w:rsid w:val="001A5371"/>
    <w:rsid w:val="001A72C7"/>
    <w:rsid w:val="001A730B"/>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35196"/>
    <w:rsid w:val="002502CF"/>
    <w:rsid w:val="00267EBB"/>
    <w:rsid w:val="0027023B"/>
    <w:rsid w:val="00274EDB"/>
    <w:rsid w:val="0027729E"/>
    <w:rsid w:val="00284ED6"/>
    <w:rsid w:val="00290C5A"/>
    <w:rsid w:val="0029647A"/>
    <w:rsid w:val="00296504"/>
    <w:rsid w:val="002B5511"/>
    <w:rsid w:val="002B7ACF"/>
    <w:rsid w:val="002E0643"/>
    <w:rsid w:val="002E1352"/>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6F48"/>
    <w:rsid w:val="00397316"/>
    <w:rsid w:val="003A248F"/>
    <w:rsid w:val="003A4D9C"/>
    <w:rsid w:val="003B1668"/>
    <w:rsid w:val="003C5F4C"/>
    <w:rsid w:val="003D5EA8"/>
    <w:rsid w:val="003E305E"/>
    <w:rsid w:val="003E34DB"/>
    <w:rsid w:val="003E486C"/>
    <w:rsid w:val="003E5302"/>
    <w:rsid w:val="003E5BF1"/>
    <w:rsid w:val="003F2452"/>
    <w:rsid w:val="003F41EA"/>
    <w:rsid w:val="003F7DF0"/>
    <w:rsid w:val="004039AF"/>
    <w:rsid w:val="00407AFF"/>
    <w:rsid w:val="0041155D"/>
    <w:rsid w:val="004170BF"/>
    <w:rsid w:val="00417C91"/>
    <w:rsid w:val="004270E3"/>
    <w:rsid w:val="004348DC"/>
    <w:rsid w:val="00434921"/>
    <w:rsid w:val="00442018"/>
    <w:rsid w:val="00447B10"/>
    <w:rsid w:val="00452EE4"/>
    <w:rsid w:val="004536D6"/>
    <w:rsid w:val="00457027"/>
    <w:rsid w:val="00457224"/>
    <w:rsid w:val="0048047E"/>
    <w:rsid w:val="00482AF9"/>
    <w:rsid w:val="004B37B4"/>
    <w:rsid w:val="004C0314"/>
    <w:rsid w:val="004C0D3D"/>
    <w:rsid w:val="004C213E"/>
    <w:rsid w:val="004C376C"/>
    <w:rsid w:val="004C657F"/>
    <w:rsid w:val="004D17D8"/>
    <w:rsid w:val="004D79DD"/>
    <w:rsid w:val="004E355B"/>
    <w:rsid w:val="005028E5"/>
    <w:rsid w:val="00503735"/>
    <w:rsid w:val="005224F2"/>
    <w:rsid w:val="00536D8B"/>
    <w:rsid w:val="005379C3"/>
    <w:rsid w:val="0054172C"/>
    <w:rsid w:val="005519C2"/>
    <w:rsid w:val="005523E0"/>
    <w:rsid w:val="0055320F"/>
    <w:rsid w:val="0055699B"/>
    <w:rsid w:val="00563D3D"/>
    <w:rsid w:val="005659AA"/>
    <w:rsid w:val="005676E8"/>
    <w:rsid w:val="005730F3"/>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3B1"/>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6D0B"/>
    <w:rsid w:val="006F126E"/>
    <w:rsid w:val="006F3834"/>
    <w:rsid w:val="006F5693"/>
    <w:rsid w:val="00705223"/>
    <w:rsid w:val="00717B01"/>
    <w:rsid w:val="007227D9"/>
    <w:rsid w:val="0072491F"/>
    <w:rsid w:val="00726032"/>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2EE3"/>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6787"/>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AB1"/>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C7DE8"/>
    <w:rsid w:val="009D09A5"/>
    <w:rsid w:val="009D0D48"/>
    <w:rsid w:val="009D15DB"/>
    <w:rsid w:val="009F1CBB"/>
    <w:rsid w:val="009F3305"/>
    <w:rsid w:val="009F6FB2"/>
    <w:rsid w:val="00A071C0"/>
    <w:rsid w:val="00A22670"/>
    <w:rsid w:val="00A24B35"/>
    <w:rsid w:val="00A271BA"/>
    <w:rsid w:val="00A27F86"/>
    <w:rsid w:val="00A431C6"/>
    <w:rsid w:val="00A54315"/>
    <w:rsid w:val="00A60FBC"/>
    <w:rsid w:val="00A65C0B"/>
    <w:rsid w:val="00A74BC2"/>
    <w:rsid w:val="00A81FD2"/>
    <w:rsid w:val="00A8441A"/>
    <w:rsid w:val="00A8674A"/>
    <w:rsid w:val="00AA1811"/>
    <w:rsid w:val="00AA6F6E"/>
    <w:rsid w:val="00AB48D3"/>
    <w:rsid w:val="00AE2124"/>
    <w:rsid w:val="00AE24BC"/>
    <w:rsid w:val="00AE3E3F"/>
    <w:rsid w:val="00AF4760"/>
    <w:rsid w:val="00AF55D4"/>
    <w:rsid w:val="00B05C2D"/>
    <w:rsid w:val="00B12933"/>
    <w:rsid w:val="00B12B88"/>
    <w:rsid w:val="00B13BC8"/>
    <w:rsid w:val="00B24662"/>
    <w:rsid w:val="00B3569C"/>
    <w:rsid w:val="00B43676"/>
    <w:rsid w:val="00B60125"/>
    <w:rsid w:val="00B6656B"/>
    <w:rsid w:val="00B71625"/>
    <w:rsid w:val="00B75C54"/>
    <w:rsid w:val="00B92A93"/>
    <w:rsid w:val="00BA17A8"/>
    <w:rsid w:val="00BA3C33"/>
    <w:rsid w:val="00BB0878"/>
    <w:rsid w:val="00BB1879"/>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747A"/>
    <w:rsid w:val="00C50701"/>
    <w:rsid w:val="00C56DCC"/>
    <w:rsid w:val="00C57075"/>
    <w:rsid w:val="00C60746"/>
    <w:rsid w:val="00C72AFE"/>
    <w:rsid w:val="00C81619"/>
    <w:rsid w:val="00CA013C"/>
    <w:rsid w:val="00CA6D6D"/>
    <w:rsid w:val="00CC07B0"/>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69A8"/>
    <w:rsid w:val="00E47013"/>
    <w:rsid w:val="00E541F9"/>
    <w:rsid w:val="00E57B79"/>
    <w:rsid w:val="00E63419"/>
    <w:rsid w:val="00E64496"/>
    <w:rsid w:val="00E8322E"/>
    <w:rsid w:val="00E90200"/>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07F35"/>
    <w:rsid w:val="00F1313D"/>
    <w:rsid w:val="00F201E7"/>
    <w:rsid w:val="00F21C79"/>
    <w:rsid w:val="00F238C9"/>
    <w:rsid w:val="00F23CA5"/>
    <w:rsid w:val="00F277AA"/>
    <w:rsid w:val="00F31955"/>
    <w:rsid w:val="00F34C06"/>
    <w:rsid w:val="00F43EA3"/>
    <w:rsid w:val="00F50C55"/>
    <w:rsid w:val="00F57FFB"/>
    <w:rsid w:val="00F601E6"/>
    <w:rsid w:val="00F73954"/>
    <w:rsid w:val="00F91759"/>
    <w:rsid w:val="00F94060"/>
    <w:rsid w:val="00FA56F6"/>
    <w:rsid w:val="00FB329D"/>
    <w:rsid w:val="00FC27E3"/>
    <w:rsid w:val="00FC29E1"/>
    <w:rsid w:val="00FC74C7"/>
    <w:rsid w:val="00FD180B"/>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1023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96787"/>
    <w:rPr>
      <w:rFonts w:ascii="Book Antiqua" w:hAnsi="Book Antiqua"/>
      <w:sz w:val="16"/>
    </w:rPr>
  </w:style>
  <w:style w:type="paragraph" w:styleId="Heading1">
    <w:name w:val="heading 1"/>
    <w:aliases w:val="Pocket"/>
    <w:basedOn w:val="Normal"/>
    <w:next w:val="Normal"/>
    <w:link w:val="Heading1Char"/>
    <w:uiPriority w:val="9"/>
    <w:qFormat/>
    <w:rsid w:val="0089678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678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678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96787"/>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8967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6787"/>
  </w:style>
  <w:style w:type="character" w:customStyle="1" w:styleId="Heading1Char">
    <w:name w:val="Heading 1 Char"/>
    <w:aliases w:val="Pocket Char"/>
    <w:basedOn w:val="DefaultParagraphFont"/>
    <w:link w:val="Heading1"/>
    <w:uiPriority w:val="9"/>
    <w:rsid w:val="00896787"/>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896787"/>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896787"/>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896787"/>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896787"/>
    <w:rPr>
      <w:b/>
      <w:sz w:val="24"/>
      <w:u w:val="none"/>
    </w:rPr>
  </w:style>
  <w:style w:type="character" w:customStyle="1" w:styleId="StyleUnderline">
    <w:name w:val="Style Underline"/>
    <w:aliases w:val="Underline"/>
    <w:basedOn w:val="DefaultParagraphFont"/>
    <w:uiPriority w:val="1"/>
    <w:qFormat/>
    <w:rsid w:val="00896787"/>
    <w:rPr>
      <w:b w:val="0"/>
      <w:sz w:val="24"/>
      <w:u w:val="single"/>
    </w:rPr>
  </w:style>
  <w:style w:type="character" w:styleId="Emphasis">
    <w:name w:val="Emphasis"/>
    <w:basedOn w:val="DefaultParagraphFont"/>
    <w:uiPriority w:val="20"/>
    <w:qFormat/>
    <w:rsid w:val="00896787"/>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896787"/>
    <w:rPr>
      <w:color w:val="auto"/>
      <w:u w:val="none"/>
    </w:rPr>
  </w:style>
  <w:style w:type="character" w:styleId="Hyperlink">
    <w:name w:val="Hyperlink"/>
    <w:basedOn w:val="DefaultParagraphFont"/>
    <w:uiPriority w:val="99"/>
    <w:unhideWhenUsed/>
    <w:rsid w:val="00896787"/>
    <w:rPr>
      <w:color w:val="auto"/>
      <w:u w:val="none"/>
    </w:rPr>
  </w:style>
  <w:style w:type="paragraph" w:styleId="DocumentMap">
    <w:name w:val="Document Map"/>
    <w:basedOn w:val="Normal"/>
    <w:link w:val="DocumentMapChar"/>
    <w:uiPriority w:val="99"/>
    <w:semiHidden/>
    <w:unhideWhenUsed/>
    <w:rsid w:val="0089678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6787"/>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96787"/>
    <w:rPr>
      <w:rFonts w:ascii="Book Antiqua" w:hAnsi="Book Antiqua"/>
      <w:sz w:val="16"/>
    </w:rPr>
  </w:style>
  <w:style w:type="paragraph" w:styleId="Heading1">
    <w:name w:val="heading 1"/>
    <w:aliases w:val="Pocket"/>
    <w:basedOn w:val="Normal"/>
    <w:next w:val="Normal"/>
    <w:link w:val="Heading1Char"/>
    <w:uiPriority w:val="9"/>
    <w:qFormat/>
    <w:rsid w:val="0089678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9678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9678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96787"/>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8967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6787"/>
  </w:style>
  <w:style w:type="character" w:customStyle="1" w:styleId="Heading1Char">
    <w:name w:val="Heading 1 Char"/>
    <w:aliases w:val="Pocket Char"/>
    <w:basedOn w:val="DefaultParagraphFont"/>
    <w:link w:val="Heading1"/>
    <w:uiPriority w:val="9"/>
    <w:rsid w:val="00896787"/>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896787"/>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896787"/>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896787"/>
    <w:rPr>
      <w:rFonts w:ascii="Book Antiqua" w:eastAsiaTheme="majorEastAsia" w:hAnsi="Book Antiqua" w:cstheme="majorBidi"/>
      <w:b/>
      <w:bCs/>
      <w:szCs w:val="26"/>
    </w:rPr>
  </w:style>
  <w:style w:type="character" w:customStyle="1" w:styleId="Style13ptBold">
    <w:name w:val="Style 13 pt Bold"/>
    <w:aliases w:val="Cite"/>
    <w:basedOn w:val="DefaultParagraphFont"/>
    <w:uiPriority w:val="1"/>
    <w:qFormat/>
    <w:rsid w:val="00896787"/>
    <w:rPr>
      <w:b/>
      <w:sz w:val="24"/>
      <w:u w:val="none"/>
    </w:rPr>
  </w:style>
  <w:style w:type="character" w:customStyle="1" w:styleId="StyleUnderline">
    <w:name w:val="Style Underline"/>
    <w:aliases w:val="Underline"/>
    <w:basedOn w:val="DefaultParagraphFont"/>
    <w:uiPriority w:val="1"/>
    <w:qFormat/>
    <w:rsid w:val="00896787"/>
    <w:rPr>
      <w:b w:val="0"/>
      <w:sz w:val="24"/>
      <w:u w:val="single"/>
    </w:rPr>
  </w:style>
  <w:style w:type="character" w:styleId="Emphasis">
    <w:name w:val="Emphasis"/>
    <w:basedOn w:val="DefaultParagraphFont"/>
    <w:uiPriority w:val="20"/>
    <w:qFormat/>
    <w:rsid w:val="00896787"/>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896787"/>
    <w:rPr>
      <w:color w:val="auto"/>
      <w:u w:val="none"/>
    </w:rPr>
  </w:style>
  <w:style w:type="character" w:styleId="Hyperlink">
    <w:name w:val="Hyperlink"/>
    <w:basedOn w:val="DefaultParagraphFont"/>
    <w:uiPriority w:val="99"/>
    <w:unhideWhenUsed/>
    <w:rsid w:val="00896787"/>
    <w:rPr>
      <w:color w:val="auto"/>
      <w:u w:val="none"/>
    </w:rPr>
  </w:style>
  <w:style w:type="paragraph" w:styleId="DocumentMap">
    <w:name w:val="Document Map"/>
    <w:basedOn w:val="Normal"/>
    <w:link w:val="DocumentMapChar"/>
    <w:uiPriority w:val="99"/>
    <w:semiHidden/>
    <w:unhideWhenUsed/>
    <w:rsid w:val="0089678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9678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hehill.com/blogs/pundits-blog/presidential-campaign/288831-how-did-trump-do-gop-pundits-weigh-in-on-speech" TargetMode="External"/><Relationship Id="rId12" Type="http://schemas.openxmlformats.org/officeDocument/2006/relationships/hyperlink" Target="http://www.nytimes.com/2016/07/22/opinion/campaign-stops/the-dark-knight.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cnn.com/2016/07/22/opinions/trumps-midnight-in-america-begala/" TargetMode="External"/><Relationship Id="rId8" Type="http://schemas.openxmlformats.org/officeDocument/2006/relationships/hyperlink" Target="http://thehill.com/blogs/pundits-blog/presidential-campaign/288831-how-did-trump-do-gop-pundits-weigh-in-on-speech" TargetMode="External"/><Relationship Id="rId9" Type="http://schemas.openxmlformats.org/officeDocument/2006/relationships/hyperlink" Target="http://thehill.com/blogs/pundits-blog/presidential-campaign/288831-how-did-trump-do-gop-pundits-weigh-in-on-speech" TargetMode="External"/><Relationship Id="rId10" Type="http://schemas.openxmlformats.org/officeDocument/2006/relationships/hyperlink" Target="http://thehill.com/blogs/pundits-blog/presidential-campaign/288831-how-did-trump-do-gop-pundits-weigh-in-on-spee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F5A1E-FF5C-9449-BABC-98422561D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6</Pages>
  <Words>2896</Words>
  <Characters>16512</Characters>
  <Application>Microsoft Macintosh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19370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2</cp:revision>
  <dcterms:created xsi:type="dcterms:W3CDTF">2016-07-22T13:11:00Z</dcterms:created>
  <dcterms:modified xsi:type="dcterms:W3CDTF">2016-07-22T13:11:00Z</dcterms:modified>
  <cp:category/>
</cp:coreProperties>
</file>